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94586" w14:textId="0300EC9A" w:rsidR="00E83BA3" w:rsidRDefault="009D6153">
      <w:pPr>
        <w:jc w:val="center"/>
      </w:pPr>
      <w:r>
        <w:rPr>
          <w:b/>
          <w:sz w:val="28"/>
        </w:rPr>
        <w:t>ASFALT ŞANTİYESİ İŞ MAKİNELERİ</w:t>
      </w:r>
      <w:r>
        <w:rPr>
          <w:b/>
          <w:sz w:val="28"/>
        </w:rPr>
        <w:br/>
        <w:t>FİLTRE – YAĞ – BAKIM MALZEMESİ TEMİNİ</w:t>
      </w:r>
      <w:r>
        <w:rPr>
          <w:b/>
          <w:sz w:val="28"/>
        </w:rPr>
        <w:br/>
        <w:t xml:space="preserve">TEKNİK ŞARTNAME </w:t>
      </w:r>
    </w:p>
    <w:p w14:paraId="55EC1327" w14:textId="77777777" w:rsidR="00E83BA3" w:rsidRDefault="009D6153">
      <w:r>
        <w:rPr>
          <w:b/>
          <w:sz w:val="24"/>
        </w:rPr>
        <w:t>1) AMAÇ VE KAPSAM</w:t>
      </w:r>
    </w:p>
    <w:p w14:paraId="5CA7A8F7" w14:textId="77777777" w:rsidR="00E83BA3" w:rsidRDefault="009D6153">
      <w:r>
        <w:t>Bu şartnamenin amacı; Asfalt Şantiyesi bünyesinde kullanılan iş makinelerinin periyodik bakım ve servis ihtiyaçlarında kullanılmak üzere, aşağıda listelenen filtre, yağ ve bakım malzemelerinin temin edilmesine ilişkin teknik şartların belirlenmesidir.</w:t>
      </w:r>
      <w:r>
        <w:br/>
      </w:r>
      <w:r>
        <w:br/>
        <w:t>Şartname kapsamındaki tüm ürünler araçlara tam uyumlu olacak şekilde, ORİJİNAL olarak teslim edilecektir. Muadil ürün kesinlikle kabul edilmeyecektir.</w:t>
      </w:r>
    </w:p>
    <w:p w14:paraId="44764428" w14:textId="77777777" w:rsidR="00E83BA3" w:rsidRDefault="009D6153">
      <w:r>
        <w:rPr>
          <w:b/>
          <w:sz w:val="24"/>
        </w:rPr>
        <w:t>2) TANIMLAR</w:t>
      </w:r>
    </w:p>
    <w:p w14:paraId="082183D5" w14:textId="77777777" w:rsidR="00E83BA3" w:rsidRDefault="009D6153">
      <w:r>
        <w:t>• İdare: Asfalt Şantiyesi / ilgili birim</w:t>
      </w:r>
      <w:r>
        <w:br/>
        <w:t>• Yüklenici: Malzemeleri temin edecek firma</w:t>
      </w:r>
      <w:r>
        <w:br/>
        <w:t>• Malzeme: Filtre, yağ, bakım kiti vb. ürünler</w:t>
      </w:r>
      <w:r>
        <w:br/>
        <w:t>• Orijinal ürün: Üretici firmanın kendi markası/ambalajı ve OEM standartlarında olan ürün</w:t>
      </w:r>
      <w:r>
        <w:br/>
        <w:t>• Muadil ürün: Orijinal olmayan, eşdeğer/alternatif ürünler (Kesinlikle kabul edilmeyecektir)</w:t>
      </w:r>
    </w:p>
    <w:p w14:paraId="7753BEED" w14:textId="77777777" w:rsidR="00E83BA3" w:rsidRDefault="009D6153">
      <w:r>
        <w:rPr>
          <w:b/>
          <w:sz w:val="24"/>
        </w:rPr>
        <w:t>3) GENEL TEKNİK ŞARTLAR</w:t>
      </w:r>
    </w:p>
    <w:p w14:paraId="62D07A57" w14:textId="77777777" w:rsidR="00E83BA3" w:rsidRDefault="009D6153">
      <w:r>
        <w:t>1. Tüm ürünler yeni ve kullanılmamış olacaktır.</w:t>
      </w:r>
      <w:r>
        <w:br/>
        <w:t>2. Tüm ürünler ORİJİNAL olacaktır. Muadil ürünler kesinlikle kabul edilmeyecektir.</w:t>
      </w:r>
      <w:r>
        <w:br/>
        <w:t>3. Ürün ambalajı; yırtık/ezik/açılmış olmayacak, bandrol/koruyucu etiketi bozulmamış olacaktır.</w:t>
      </w:r>
      <w:r>
        <w:br/>
        <w:t>4. Ürünlerde aşağıdaki bilgiler okunur şekilde bulunacaktır: üretici marka, ürün kodu/barkod, üretim tarihi, parti/seri numarası.</w:t>
      </w:r>
      <w:r>
        <w:br/>
        <w:t>5. Ürünler araca uyumlu olmalı; montaj sonrası uyumsuzluk/sızdırma/ölçü problemi yaşanmamalıdır.</w:t>
      </w:r>
      <w:r>
        <w:br/>
        <w:t>6. Motor yağı/şanzıman yağı/hidrolik yağ vb. sıvı ürünler kapalı, açılmamış, orijinal ambalajında teslim edilecektir.</w:t>
      </w:r>
      <w:r>
        <w:br/>
        <w:t>7. Ürünlerde sahtecilik şüphesi doğuracak hiçbir durum olmayacaktır. Şüpheli ürünler doğrudan reddedilir.</w:t>
      </w:r>
    </w:p>
    <w:p w14:paraId="518EA15C" w14:textId="7342392E" w:rsidR="00E83BA3" w:rsidRDefault="009D6153">
      <w:r>
        <w:rPr>
          <w:b/>
          <w:sz w:val="24"/>
        </w:rPr>
        <w:t>4) ARAÇ BAZLI TESLİM ZORUNLULUĞU</w:t>
      </w:r>
    </w:p>
    <w:p w14:paraId="67D12FD8" w14:textId="77777777" w:rsidR="00E83BA3" w:rsidRDefault="009D6153">
      <w:r>
        <w:t>Tüm ürünler araç bazlı ayrı ayrı hazırlanacak, karışık teslimat kabul edilmeyecektir.</w:t>
      </w:r>
      <w:r>
        <w:br/>
        <w:t>“1 Araç = 1 Paket/Koli” olacak şekilde düzenlenecek ve her paket sadece o araca ait malzemeleri içerecektir.</w:t>
      </w:r>
      <w:r>
        <w:br/>
      </w:r>
      <w:r>
        <w:br/>
        <w:t>Her kolinin üzerine büyük puntolu etiket basılacaktır. Etiket içeriği:</w:t>
      </w:r>
      <w:r>
        <w:br/>
        <w:t>• Araç marka/model</w:t>
      </w:r>
      <w:r>
        <w:br/>
        <w:t>• Plaka</w:t>
      </w:r>
      <w:r>
        <w:br/>
        <w:t>• Şase</w:t>
      </w:r>
      <w:r>
        <w:br/>
        <w:t>• İçindeki malzeme listesi (ürün adı + adet/litre)</w:t>
      </w:r>
      <w:r>
        <w:br/>
        <w:t>• Paket sıra numarası (ör: 1/9)</w:t>
      </w:r>
    </w:p>
    <w:p w14:paraId="380B61BD" w14:textId="77777777" w:rsidR="00E83BA3" w:rsidRDefault="009D6153">
      <w:r>
        <w:rPr>
          <w:b/>
          <w:sz w:val="24"/>
        </w:rPr>
        <w:lastRenderedPageBreak/>
        <w:t>5) PAKETLEME – STREÇ – BANTLAMA ŞARTI</w:t>
      </w:r>
    </w:p>
    <w:p w14:paraId="27B15F16" w14:textId="77777777" w:rsidR="00E83BA3" w:rsidRDefault="009D6153">
      <w:r>
        <w:t>1. Ürünler koli içinde düzenli şekilde yerleştirilecektir.</w:t>
      </w:r>
      <w:r>
        <w:br/>
        <w:t>2. Koli kapatıldıktan sonra en az 2 kat streç çekilecek ve koli bandı ile 360 derece bantlanacaktır.</w:t>
      </w:r>
      <w:r>
        <w:br/>
        <w:t>3. Yağ bidonları/sıvı ürünler devrilmeyecek şekilde dik konumda ve sızdırma riski olmayacak şekilde teslim edilecektir.</w:t>
      </w:r>
      <w:r>
        <w:br/>
        <w:t>4. Paketleme esnasında ürün ambalajına zarar verilmeyecektir.</w:t>
      </w:r>
    </w:p>
    <w:p w14:paraId="51486392" w14:textId="77777777" w:rsidR="00E83BA3" w:rsidRDefault="009D6153">
      <w:r>
        <w:rPr>
          <w:b/>
          <w:sz w:val="24"/>
        </w:rPr>
        <w:t>6) TESLİM YERİ – ŞEKLİ – SÜRESİ</w:t>
      </w:r>
    </w:p>
    <w:p w14:paraId="6120BEEA" w14:textId="737AD447" w:rsidR="00E83BA3" w:rsidRDefault="009D6153">
      <w:r>
        <w:t>1. Teslim yeri: Asfalt Şantiyesi Malzeme Deposu / İdarenin göstereceği yer.</w:t>
      </w:r>
      <w:r>
        <w:br/>
      </w:r>
    </w:p>
    <w:p w14:paraId="4B8E4C82" w14:textId="77777777" w:rsidR="00E83BA3" w:rsidRDefault="009D6153">
      <w:r>
        <w:rPr>
          <w:b/>
          <w:sz w:val="24"/>
        </w:rPr>
        <w:t>7) KALİTE – BELGELENDİRME – MENŞE</w:t>
      </w:r>
    </w:p>
    <w:p w14:paraId="2D1A0047" w14:textId="77777777" w:rsidR="00E83BA3" w:rsidRDefault="009D6153">
      <w:r>
        <w:t>1. Yüklenici talep halinde ürün kataloğu/teknik föy, uygunluk belgesi/menşe bilgisi ve fatura/irsaliye sunacaktır.</w:t>
      </w:r>
      <w:r>
        <w:br/>
        <w:t>2. Yağlar için ambalaj üzerindeki seri/lot numarası ve teknik standart bilgileri ibraz edilecektir.</w:t>
      </w:r>
      <w:r>
        <w:br/>
        <w:t>3. İdare şüphe halinde ürünü incelemeye alabilir ve orijinallik tespiti isteyebilir.</w:t>
      </w:r>
    </w:p>
    <w:p w14:paraId="08B15808" w14:textId="277D1D28" w:rsidR="00E83BA3" w:rsidRDefault="009D6153">
      <w:r>
        <w:rPr>
          <w:b/>
          <w:sz w:val="24"/>
        </w:rPr>
        <w:t>8) GARANTİ VE SORUMLULUK</w:t>
      </w:r>
    </w:p>
    <w:p w14:paraId="168AD219" w14:textId="77777777" w:rsidR="00E83BA3" w:rsidRDefault="009D6153">
      <w:r>
        <w:t>1. Teslim edilen ürünlerde üretim hatası, araca uyumsuzluk, sızdırma/çatlama, yanlış ürün kodu vb. durumlarda tüm sorumluluk yükleniciye aittir.</w:t>
      </w:r>
      <w:r>
        <w:br/>
        <w:t>2. Uygunsuz ürünler en geç 3 iş günü içinde yenisi ile değiştirilecektir.</w:t>
      </w:r>
      <w:r>
        <w:br/>
        <w:t>3. Uygunsuzluktan doğan iş kaybı veya servis masrafı oluşursa İdare gerekli görürse yükleniciye rücu eder.</w:t>
      </w:r>
    </w:p>
    <w:p w14:paraId="3F0DABC0" w14:textId="4EFC5BB0" w:rsidR="00E83BA3" w:rsidRDefault="009D6153">
      <w:r>
        <w:rPr>
          <w:b/>
          <w:sz w:val="24"/>
        </w:rPr>
        <w:t>9) KONTROL – MUAYENE – KABUL ŞARTLARI</w:t>
      </w:r>
    </w:p>
    <w:p w14:paraId="0A82C244" w14:textId="77777777" w:rsidR="00E83BA3" w:rsidRDefault="009D6153">
      <w:r>
        <w:t>1. Teslimatta kontrol komisyonu tarafından ürün kodu, adet/litre, orijinallik, paketleme (streç/bant/etiket) ve araç bazlı ayrım kontrol edilecektir.</w:t>
      </w:r>
      <w:r>
        <w:br/>
        <w:t>2. Eksik, hatalı veya karışık teslimat kabul edilmez.</w:t>
      </w:r>
      <w:r>
        <w:br/>
        <w:t>3. Muayene sonrası uygun görülen ürünler teslim alınır; aksi halde yüklenici tarafından düzeltilir.</w:t>
      </w:r>
    </w:p>
    <w:p w14:paraId="5E54F113" w14:textId="703A3843" w:rsidR="00E83BA3" w:rsidRDefault="009D6153">
      <w:r>
        <w:rPr>
          <w:b/>
        </w:rPr>
        <w:t>10) ARAÇ BAZLI MALZEME LİSTESİ (Evrakta yazdığı şekliyle)</w:t>
      </w:r>
    </w:p>
    <w:p w14:paraId="7BB1467B" w14:textId="77777777" w:rsidR="00E83BA3" w:rsidRDefault="009D6153">
      <w:r>
        <w:t>Not: Listedeki tüm ürünler orijinal olacaktır, muadil kabul edilmeyecektir.</w:t>
      </w:r>
    </w:p>
    <w:p w14:paraId="09352598" w14:textId="77777777" w:rsidR="00E83BA3" w:rsidRDefault="009D6153">
      <w:r>
        <w:rPr>
          <w:b/>
        </w:rPr>
        <w:t>11) SON HÜKÜM</w:t>
      </w:r>
    </w:p>
    <w:p w14:paraId="56EFF5BC" w14:textId="77777777" w:rsidR="00E83BA3" w:rsidRDefault="009D6153">
      <w:r>
        <w:t>Bu teknik şartname hükümleri bağlayıcıdır. Şartnameye aykırı teslim edilen ürünler kesinlikle teslim alınmaz. Yüklenici idare tarafından talep edilen düzen ve formatta teslimat yapmakla yükümlüdür.</w:t>
      </w:r>
    </w:p>
    <w:p w14:paraId="4EB30C01" w14:textId="01AA5950" w:rsidR="00E83BA3" w:rsidRDefault="00E83BA3"/>
    <w:p w14:paraId="7F3108D5" w14:textId="23869B5D" w:rsidR="002C204E" w:rsidRPr="008F187D" w:rsidRDefault="008F187D">
      <w:pPr>
        <w:rPr>
          <w:b/>
        </w:rPr>
      </w:pPr>
      <w:r w:rsidRPr="008F187D">
        <w:rPr>
          <w:b/>
        </w:rPr>
        <w:t>ARAÇ GRUPLARI VE İŞ KALEMLERİ AŞAĞIDA BELİRTİLMİŞTİR:</w:t>
      </w:r>
    </w:p>
    <w:p w14:paraId="7BCADB17" w14:textId="77777777" w:rsidR="008F187D" w:rsidRDefault="008F187D"/>
    <w:tbl>
      <w:tblPr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733"/>
        <w:gridCol w:w="851"/>
        <w:gridCol w:w="1417"/>
        <w:gridCol w:w="3508"/>
      </w:tblGrid>
      <w:tr w:rsidR="000A0F1D" w:rsidRPr="000A0F1D" w14:paraId="4E99DA7A" w14:textId="77777777" w:rsidTr="000A0F1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8D96C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lastRenderedPageBreak/>
              <w:t>(A1)</w:t>
            </w:r>
          </w:p>
        </w:tc>
      </w:tr>
      <w:tr w:rsidR="000A0F1D" w:rsidRPr="000A0F1D" w14:paraId="662ADE84" w14:textId="77777777" w:rsidTr="000A0F1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363" w14:textId="0791160B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D8T DOZER PLAKA: 2011.03.006 - ŞASE NO: CAT 00D8TLJ8B02708</w:t>
            </w:r>
          </w:p>
        </w:tc>
      </w:tr>
      <w:tr w:rsidR="000A0F1D" w:rsidRPr="000A0F1D" w14:paraId="517BC804" w14:textId="77777777" w:rsidTr="00410E93">
        <w:trPr>
          <w:trHeight w:val="28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A070" w14:textId="7886C249" w:rsidR="000A0F1D" w:rsidRPr="000A0F1D" w:rsidRDefault="000A0F1D" w:rsidP="00A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 w:rsidR="00AE3C56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962A" w14:textId="2B376831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D346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14BF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410E93" w:rsidRPr="000A0F1D" w14:paraId="70E83172" w14:textId="77777777" w:rsidTr="00410E93">
        <w:trPr>
          <w:trHeight w:val="373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191F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81AC" w14:textId="7859F49C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>326 - 1644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5AEF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4630" w14:textId="7258A621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753B" w14:textId="77777777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TASLI MAZOT FİLTRESİ</w:t>
            </w:r>
          </w:p>
        </w:tc>
      </w:tr>
      <w:tr w:rsidR="00410E93" w:rsidRPr="000A0F1D" w14:paraId="7E7366BF" w14:textId="77777777" w:rsidTr="00410E93">
        <w:trPr>
          <w:trHeight w:val="40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DA87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271E" w14:textId="51CB92B9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>1R - 0716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549D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ACAD" w14:textId="4DEA4104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580B" w14:textId="77777777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 xml:space="preserve">YAĞ FİLTRESİ </w:t>
            </w:r>
          </w:p>
        </w:tc>
      </w:tr>
      <w:tr w:rsidR="00410E93" w:rsidRPr="000A0F1D" w14:paraId="0F6C27AB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BBE7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52FA" w14:textId="733764C2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>1R - 0762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144A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420F" w14:textId="2ECD0834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17DD" w14:textId="77777777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MAZOT FİLTRESİ</w:t>
            </w:r>
          </w:p>
        </w:tc>
      </w:tr>
      <w:tr w:rsidR="00410E93" w:rsidRPr="000A0F1D" w14:paraId="058DCCCA" w14:textId="77777777" w:rsidTr="00410E93">
        <w:trPr>
          <w:trHeight w:val="271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8F4E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886A" w14:textId="2CACB2B8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>61 - 2505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259F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19CE" w14:textId="0AC06CE4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D3E5" w14:textId="77777777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HAVA FİLTRESİ DIŞ</w:t>
            </w:r>
          </w:p>
        </w:tc>
      </w:tr>
      <w:tr w:rsidR="00410E93" w:rsidRPr="000A0F1D" w14:paraId="47CE8037" w14:textId="77777777" w:rsidTr="00410E93">
        <w:trPr>
          <w:trHeight w:val="402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17A2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68D0" w14:textId="57FA3F1A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>61 - 2506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A790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1B66" w14:textId="131E0A92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FAF6" w14:textId="77777777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HAVA FİLTRESİ İÇ</w:t>
            </w:r>
          </w:p>
        </w:tc>
      </w:tr>
      <w:tr w:rsidR="00410E93" w:rsidRPr="000A0F1D" w14:paraId="51486C09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9772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  <w:t>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C59B" w14:textId="425A529F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B94E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B1AF" w14:textId="02884F2C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A8A4C" w14:textId="22F33C95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HİDROLİK FİLTRE</w:t>
            </w:r>
            <w:r w:rsidR="009B7E66">
              <w:rPr>
                <w:rFonts w:eastAsia="Times New Roman" w:cs="Calibri"/>
                <w:color w:val="000000"/>
                <w:lang w:val="tr-TR" w:eastAsia="tr-TR"/>
              </w:rPr>
              <w:t xml:space="preserve"> ( 4656502 )</w:t>
            </w:r>
          </w:p>
        </w:tc>
      </w:tr>
      <w:tr w:rsidR="00410E93" w:rsidRPr="000A0F1D" w14:paraId="69CEE46C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7AB8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E2CC" w14:textId="5ED29E07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92EA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D693" w14:textId="4251ED14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AAEC0" w14:textId="53A6C3CF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HİDROLİK FİLTRE</w:t>
            </w:r>
            <w:r w:rsidR="009B7E66">
              <w:rPr>
                <w:rFonts w:eastAsia="Times New Roman" w:cs="Calibri"/>
                <w:color w:val="000000"/>
                <w:lang w:val="tr-TR" w:eastAsia="tr-TR"/>
              </w:rPr>
              <w:t>( 1R0777 )</w:t>
            </w:r>
          </w:p>
        </w:tc>
      </w:tr>
      <w:tr w:rsidR="00410E93" w:rsidRPr="000A0F1D" w14:paraId="0C103294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F9EC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A1C9" w14:textId="582425AA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67B3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030A" w14:textId="5C00E48B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5546" w14:textId="6D6E2306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ŞANZUMAN FİLTRE</w:t>
            </w:r>
            <w:r w:rsidR="00774DEB">
              <w:rPr>
                <w:rFonts w:eastAsia="Times New Roman" w:cs="Calibri"/>
                <w:color w:val="000000"/>
                <w:lang w:val="tr-TR" w:eastAsia="tr-TR"/>
              </w:rPr>
              <w:t xml:space="preserve"> ( 6241845 )</w:t>
            </w:r>
          </w:p>
        </w:tc>
      </w:tr>
      <w:tr w:rsidR="00410E93" w:rsidRPr="000A0F1D" w14:paraId="79EE87ED" w14:textId="77777777" w:rsidTr="00410E93">
        <w:trPr>
          <w:trHeight w:val="384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1607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  <w:t>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0892" w14:textId="25E900B5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B6CF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0103" w14:textId="294C95E5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9374" w14:textId="4E9F027B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ŞANZUMAN YAĞI</w:t>
            </w:r>
            <w:r w:rsidR="007D5E6A">
              <w:rPr>
                <w:rFonts w:eastAsia="Times New Roman" w:cs="Calibri"/>
                <w:color w:val="000000"/>
                <w:lang w:val="tr-TR" w:eastAsia="tr-TR"/>
              </w:rPr>
              <w:t xml:space="preserve"> ( EM7X7855 )</w:t>
            </w:r>
          </w:p>
        </w:tc>
      </w:tr>
      <w:tr w:rsidR="00410E93" w:rsidRPr="000A0F1D" w14:paraId="1F51C25F" w14:textId="77777777" w:rsidTr="00410E93">
        <w:trPr>
          <w:trHeight w:val="406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978B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807E" w14:textId="2BC1C53E" w:rsidR="000A0F1D" w:rsidRPr="00853D08" w:rsidRDefault="00853D08" w:rsidP="000A0F1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(A1) </w:t>
            </w:r>
            <w:r w:rsidR="000A0F1D" w:rsidRPr="00853D08"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  <w:t xml:space="preserve"> (40X5 LİTRE)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492D" w14:textId="77777777" w:rsidR="000A0F1D" w:rsidRPr="000A0F1D" w:rsidRDefault="000A0F1D" w:rsidP="000A0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104D" w14:textId="7A1F2D28" w:rsidR="000A0F1D" w:rsidRPr="000A0F1D" w:rsidRDefault="000A0F1D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225A" w14:textId="77777777" w:rsidR="000A0F1D" w:rsidRPr="000A0F1D" w:rsidRDefault="000A0F1D" w:rsidP="000A0F1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A0F1D">
              <w:rPr>
                <w:rFonts w:eastAsia="Times New Roman" w:cs="Calibri"/>
                <w:color w:val="000000"/>
                <w:lang w:val="tr-TR" w:eastAsia="tr-TR"/>
              </w:rPr>
              <w:t>CAT 15/40 MOTOR YAĞI</w:t>
            </w:r>
          </w:p>
        </w:tc>
      </w:tr>
    </w:tbl>
    <w:p w14:paraId="31D203B1" w14:textId="2FA930CE" w:rsidR="008F5047" w:rsidRPr="00D236A1" w:rsidRDefault="008F5047">
      <w:pPr>
        <w:rPr>
          <w:sz w:val="16"/>
          <w:szCs w:val="16"/>
        </w:rPr>
      </w:pPr>
    </w:p>
    <w:tbl>
      <w:tblPr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733"/>
        <w:gridCol w:w="851"/>
        <w:gridCol w:w="1417"/>
        <w:gridCol w:w="3508"/>
      </w:tblGrid>
      <w:tr w:rsidR="008F5047" w:rsidRPr="000A0F1D" w14:paraId="1A38207E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EA38" w14:textId="1DAFC85E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B2</w:t>
            </w: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)</w:t>
            </w:r>
          </w:p>
        </w:tc>
      </w:tr>
      <w:tr w:rsidR="008F5047" w:rsidRPr="000A0F1D" w14:paraId="0B19AD07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33373" w14:textId="3A999708" w:rsidR="008F5047" w:rsidRPr="000A0F1D" w:rsidRDefault="008F504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8F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CAT 950 H PLAKA: 2016.03.004 - ŞASE NO: CAT 0950HHMXL01740X</w:t>
            </w:r>
          </w:p>
        </w:tc>
      </w:tr>
      <w:tr w:rsidR="008F5047" w:rsidRPr="000A0F1D" w14:paraId="5DC3BA4E" w14:textId="77777777" w:rsidTr="00410E93">
        <w:trPr>
          <w:trHeight w:val="28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AEE5" w14:textId="179C25E9" w:rsidR="008F5047" w:rsidRPr="000A0F1D" w:rsidRDefault="00AE3C56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80BA" w14:textId="77777777" w:rsidR="008F5047" w:rsidRPr="000A0F1D" w:rsidRDefault="008F504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2B06" w14:textId="77777777" w:rsidR="008F5047" w:rsidRPr="000A0F1D" w:rsidRDefault="008F504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5BA5" w14:textId="77777777" w:rsidR="008F5047" w:rsidRPr="000A0F1D" w:rsidRDefault="008F504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8F5047" w:rsidRPr="000A0F1D" w14:paraId="33455A6E" w14:textId="77777777" w:rsidTr="00410E93">
        <w:trPr>
          <w:trHeight w:val="205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F3BB8" w14:textId="75372B0C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2E594" w14:textId="195B6B2D" w:rsidR="008F5047" w:rsidRPr="00853D08" w:rsidRDefault="00853D08" w:rsidP="008F504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(B2) </w:t>
            </w:r>
            <w:r w:rsidR="008F5047" w:rsidRPr="00853D08">
              <w:t>1R - 0739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E092E" w14:textId="284AD8F6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05F13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2D5D9" w14:textId="191455DD" w:rsidR="008F5047" w:rsidRPr="000A0F1D" w:rsidRDefault="008F5047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2A44A" w14:textId="231F8454" w:rsidR="008F5047" w:rsidRPr="000A0F1D" w:rsidRDefault="008F5047" w:rsidP="008F5047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 xml:space="preserve">YAĞ FİLTRESİ </w:t>
            </w:r>
          </w:p>
        </w:tc>
      </w:tr>
      <w:tr w:rsidR="008F5047" w:rsidRPr="000A0F1D" w14:paraId="2C19C816" w14:textId="77777777" w:rsidTr="00410E93">
        <w:trPr>
          <w:trHeight w:val="325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EEE4" w14:textId="76D7E7B7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5025" w14:textId="4A6F9AAA" w:rsidR="008F5047" w:rsidRPr="00853D08" w:rsidRDefault="00853D08" w:rsidP="008F504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(B2) </w:t>
            </w:r>
            <w:r w:rsidR="008F5047" w:rsidRPr="00853D08">
              <w:t xml:space="preserve">1R - </w:t>
            </w:r>
            <w:r w:rsidR="00F47C0D">
              <w:t>O</w:t>
            </w:r>
            <w:r w:rsidR="008F5047" w:rsidRPr="00853D08">
              <w:t>0749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E7D2F" w14:textId="44922685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05F13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55F39" w14:textId="3C2EBC5A" w:rsidR="008F5047" w:rsidRPr="000A0F1D" w:rsidRDefault="008F5047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2DDF4" w14:textId="7AB2AC05" w:rsidR="008F5047" w:rsidRPr="000A0F1D" w:rsidRDefault="008F5047" w:rsidP="008F5047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MAZOT FİLTRESİ</w:t>
            </w:r>
          </w:p>
        </w:tc>
      </w:tr>
      <w:tr w:rsidR="008F5047" w:rsidRPr="000A0F1D" w14:paraId="565AE9BB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DC3CA" w14:textId="06B1491E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0762" w14:textId="4A93F244" w:rsidR="008F5047" w:rsidRPr="00853D08" w:rsidRDefault="00853D08" w:rsidP="008F504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(B2) </w:t>
            </w:r>
            <w:r w:rsidR="008F5047" w:rsidRPr="00853D08">
              <w:t>326 - 1644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0FCC4" w14:textId="323F6EC8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05F13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DAD97" w14:textId="67FCA3F5" w:rsidR="008F5047" w:rsidRPr="000A0F1D" w:rsidRDefault="008F5047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95126" w14:textId="3B64E20B" w:rsidR="008F5047" w:rsidRPr="000A0F1D" w:rsidRDefault="008F5047" w:rsidP="008F5047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MAZOT FİLTRESİ TASLI</w:t>
            </w:r>
          </w:p>
        </w:tc>
      </w:tr>
      <w:tr w:rsidR="008F5047" w:rsidRPr="000A0F1D" w14:paraId="07EBA21B" w14:textId="77777777" w:rsidTr="00410E93">
        <w:trPr>
          <w:trHeight w:val="336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59D59" w14:textId="169BE98B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2472F" w14:textId="330061DE" w:rsidR="008F5047" w:rsidRPr="00853D08" w:rsidRDefault="00853D08" w:rsidP="008F504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(B2) </w:t>
            </w:r>
            <w:r w:rsidR="008F5047" w:rsidRPr="00853D08">
              <w:t>245 - 6376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1A6A0" w14:textId="4DF2D2DD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05F13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205B7" w14:textId="622AD0FB" w:rsidR="008F5047" w:rsidRPr="000A0F1D" w:rsidRDefault="008F5047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22329" w14:textId="51FFF608" w:rsidR="008F5047" w:rsidRPr="000A0F1D" w:rsidRDefault="008F5047" w:rsidP="008F5047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HAVA FİLTRESİ DIŞ</w:t>
            </w:r>
          </w:p>
        </w:tc>
      </w:tr>
      <w:tr w:rsidR="008F5047" w:rsidRPr="000A0F1D" w14:paraId="2A82993B" w14:textId="77777777" w:rsidTr="00410E93">
        <w:trPr>
          <w:trHeight w:val="286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6A0D9" w14:textId="262ED7B9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AA20" w14:textId="02ED76BA" w:rsidR="008F5047" w:rsidRPr="00853D08" w:rsidRDefault="00853D08" w:rsidP="008F504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(B2) </w:t>
            </w:r>
            <w:r w:rsidR="008F5047" w:rsidRPr="00853D08">
              <w:t>245 - 6475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C9338" w14:textId="1B9772C6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05F13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8C673" w14:textId="1FA02B5D" w:rsidR="008F5047" w:rsidRPr="000A0F1D" w:rsidRDefault="008F5047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21453" w14:textId="452E83C2" w:rsidR="008F5047" w:rsidRPr="000A0F1D" w:rsidRDefault="008F5047" w:rsidP="008F5047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HAVA FİLTRESİ İÇ</w:t>
            </w:r>
          </w:p>
        </w:tc>
      </w:tr>
      <w:tr w:rsidR="008F5047" w:rsidRPr="000A0F1D" w14:paraId="345C2D6C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D478B" w14:textId="71DE908E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9AE8" w14:textId="25DA2347" w:rsidR="008F5047" w:rsidRPr="00853D08" w:rsidRDefault="00853D08" w:rsidP="008F504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(B2) </w:t>
            </w:r>
            <w:r w:rsidR="008F5047" w:rsidRPr="00853D08"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9700E" w14:textId="7A0B3079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05F13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7E49" w14:textId="5EAC6420" w:rsidR="008F5047" w:rsidRPr="000A0F1D" w:rsidRDefault="008F5047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58F02" w14:textId="2CF8B2CF" w:rsidR="008F5047" w:rsidRPr="000A0F1D" w:rsidRDefault="008F5047" w:rsidP="008F5047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HİDROLİK FİLTRE</w:t>
            </w:r>
          </w:p>
        </w:tc>
      </w:tr>
      <w:tr w:rsidR="008F5047" w:rsidRPr="000A0F1D" w14:paraId="5C7320BF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75F13" w14:textId="30FF22C2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749C0" w14:textId="4B6CF52B" w:rsidR="008F5047" w:rsidRPr="00853D08" w:rsidRDefault="00853D08" w:rsidP="008F504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(B2) </w:t>
            </w:r>
            <w:r w:rsidR="008F5047" w:rsidRPr="00853D08"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5092B" w14:textId="6B9CAFE4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05F13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D75DC" w14:textId="168A1B8F" w:rsidR="008F5047" w:rsidRPr="000A0F1D" w:rsidRDefault="008F5047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F6C1C" w14:textId="5DA9D92F" w:rsidR="008F5047" w:rsidRPr="000A0F1D" w:rsidRDefault="008F5047" w:rsidP="008F5047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ŞANZUMAN FİLTRE</w:t>
            </w:r>
          </w:p>
        </w:tc>
      </w:tr>
      <w:tr w:rsidR="008F5047" w:rsidRPr="000A0F1D" w14:paraId="3CB00F79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C3087" w14:textId="6240B732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E8F86" w14:textId="42E999F4" w:rsidR="008F5047" w:rsidRPr="00853D08" w:rsidRDefault="00853D08" w:rsidP="008F504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(B2) </w:t>
            </w:r>
            <w:r w:rsidR="008F5047" w:rsidRPr="00853D08"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4D168" w14:textId="50A8611D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05F13"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78CB" w14:textId="04351DE8" w:rsidR="008F5047" w:rsidRPr="000A0F1D" w:rsidRDefault="008F5047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0E0E2" w14:textId="307949C4" w:rsidR="008F5047" w:rsidRPr="000A0F1D" w:rsidRDefault="008F5047" w:rsidP="008F5047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ŞANZUMAN YAĞI</w:t>
            </w:r>
          </w:p>
        </w:tc>
      </w:tr>
      <w:tr w:rsidR="008F5047" w:rsidRPr="000A0F1D" w14:paraId="54855D53" w14:textId="77777777" w:rsidTr="00410E93">
        <w:trPr>
          <w:trHeight w:val="384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E78D6" w14:textId="70B861FE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8873" w14:textId="77412DF5" w:rsidR="008F5047" w:rsidRPr="00853D08" w:rsidRDefault="00853D08" w:rsidP="008F504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(B2) </w:t>
            </w:r>
            <w:r w:rsidR="008F5047" w:rsidRPr="00853D08">
              <w:t>40X5 LİTRE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59465" w14:textId="5F597185" w:rsidR="008F5047" w:rsidRPr="000A0F1D" w:rsidRDefault="008F5047" w:rsidP="008F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005F1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AC0C2" w14:textId="4B50010F" w:rsidR="008F5047" w:rsidRPr="000A0F1D" w:rsidRDefault="008F5047" w:rsidP="00D236A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192B0" w14:textId="3BB3D463" w:rsidR="008F5047" w:rsidRPr="000A0F1D" w:rsidRDefault="008F5047" w:rsidP="008F5047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005F13">
              <w:t>CAT 15/40 MOTOR YAĞI</w:t>
            </w:r>
          </w:p>
        </w:tc>
      </w:tr>
    </w:tbl>
    <w:p w14:paraId="037A371C" w14:textId="7AD4BA42" w:rsidR="008F5047" w:rsidRPr="003C3240" w:rsidRDefault="008F5047" w:rsidP="008F5047">
      <w:pPr>
        <w:rPr>
          <w:sz w:val="16"/>
          <w:szCs w:val="16"/>
        </w:rPr>
      </w:pPr>
    </w:p>
    <w:tbl>
      <w:tblPr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733"/>
        <w:gridCol w:w="851"/>
        <w:gridCol w:w="1417"/>
        <w:gridCol w:w="3508"/>
      </w:tblGrid>
      <w:tr w:rsidR="00327407" w:rsidRPr="000A0F1D" w14:paraId="3FFBEB78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117D4" w14:textId="66F2A511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C3</w:t>
            </w: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)</w:t>
            </w:r>
          </w:p>
        </w:tc>
      </w:tr>
      <w:tr w:rsidR="00327407" w:rsidRPr="000A0F1D" w14:paraId="1C4A606E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53110" w14:textId="5A65F1D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3C3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CAT 950 H PLAKA: 2011.03.004 - ŞASE NO: CAT 0950HJN1AO4712</w:t>
            </w:r>
          </w:p>
        </w:tc>
      </w:tr>
      <w:tr w:rsidR="00327407" w:rsidRPr="000A0F1D" w14:paraId="107A4FE1" w14:textId="77777777" w:rsidTr="00410E93">
        <w:trPr>
          <w:trHeight w:val="28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0DF3" w14:textId="77F2B2FC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E0A4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EAB7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4121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327407" w:rsidRPr="000A0F1D" w14:paraId="09199185" w14:textId="77777777" w:rsidTr="00410E93">
        <w:trPr>
          <w:trHeight w:val="265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729C1" w14:textId="77777777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9A1BD" w14:textId="7E8CC96F" w:rsidR="00327407" w:rsidRPr="00853D08" w:rsidRDefault="00853D08" w:rsidP="005B62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(C3) </w:t>
            </w:r>
            <w:r w:rsidR="00327407" w:rsidRPr="00853D08">
              <w:t>1R - 1807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E9438" w14:textId="37D1FE65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B74F33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909E7" w14:textId="05B374EA" w:rsidR="00327407" w:rsidRPr="000A0F1D" w:rsidRDefault="00327407" w:rsidP="005B62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DA96C" w14:textId="67553E8F" w:rsidR="00327407" w:rsidRPr="000A0F1D" w:rsidRDefault="00327407" w:rsidP="005B626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 xml:space="preserve">YAĞ FİLTRESİ </w:t>
            </w:r>
          </w:p>
        </w:tc>
      </w:tr>
      <w:tr w:rsidR="00327407" w:rsidRPr="000A0F1D" w14:paraId="781B7060" w14:textId="77777777" w:rsidTr="00410E93">
        <w:trPr>
          <w:trHeight w:val="35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04367" w14:textId="77777777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6A714" w14:textId="0774699A" w:rsidR="00327407" w:rsidRPr="00853D08" w:rsidRDefault="00853D08" w:rsidP="005B62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(C3) </w:t>
            </w:r>
            <w:r w:rsidR="00327407" w:rsidRPr="00853D08">
              <w:t>1R - 0762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469E2" w14:textId="798E4BC5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B74F33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BEC0" w14:textId="5098F286" w:rsidR="00327407" w:rsidRPr="000A0F1D" w:rsidRDefault="00327407" w:rsidP="005B62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87DB5" w14:textId="171DB98B" w:rsidR="00327407" w:rsidRPr="000A0F1D" w:rsidRDefault="00327407" w:rsidP="005B626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MAZOT FİLTRESİ</w:t>
            </w:r>
          </w:p>
        </w:tc>
      </w:tr>
      <w:tr w:rsidR="00327407" w:rsidRPr="000A0F1D" w14:paraId="03BEF440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31B18" w14:textId="77777777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34A40" w14:textId="66F9BAC7" w:rsidR="00327407" w:rsidRPr="00853D08" w:rsidRDefault="00853D08" w:rsidP="005B62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(C3) </w:t>
            </w:r>
            <w:r w:rsidR="00327407" w:rsidRPr="00853D08">
              <w:t>326 - 1644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44D9E" w14:textId="5DD4F554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B74F33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29478" w14:textId="169CDD64" w:rsidR="00327407" w:rsidRPr="000A0F1D" w:rsidRDefault="00327407" w:rsidP="005B62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692EA" w14:textId="62B14F73" w:rsidR="00327407" w:rsidRPr="000A0F1D" w:rsidRDefault="00327407" w:rsidP="005B626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MAZOT FİLTRESİ TASLI</w:t>
            </w:r>
          </w:p>
        </w:tc>
      </w:tr>
      <w:tr w:rsidR="00327407" w:rsidRPr="000A0F1D" w14:paraId="78832012" w14:textId="77777777" w:rsidTr="00410E93">
        <w:trPr>
          <w:trHeight w:val="375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CFB8A" w14:textId="77777777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B121" w14:textId="521CDADF" w:rsidR="00327407" w:rsidRPr="00853D08" w:rsidRDefault="00853D08" w:rsidP="005B62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(C3) </w:t>
            </w:r>
            <w:r w:rsidR="00327407" w:rsidRPr="00853D08">
              <w:t>245 - 6376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A0A37" w14:textId="20158A8A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B74F33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6C7E8" w14:textId="1AE60F96" w:rsidR="00327407" w:rsidRPr="000A0F1D" w:rsidRDefault="00327407" w:rsidP="005B62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FE6B9" w14:textId="2E6B19DA" w:rsidR="00327407" w:rsidRPr="000A0F1D" w:rsidRDefault="00327407" w:rsidP="005B626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HAVA FİLTRESİ DIŞ</w:t>
            </w:r>
          </w:p>
        </w:tc>
      </w:tr>
      <w:tr w:rsidR="00327407" w:rsidRPr="000A0F1D" w14:paraId="7D4A17C6" w14:textId="77777777" w:rsidTr="00410E93">
        <w:trPr>
          <w:trHeight w:val="324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23CB6" w14:textId="77777777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FFACC" w14:textId="43BEC59A" w:rsidR="00327407" w:rsidRPr="00853D08" w:rsidRDefault="00853D08" w:rsidP="005B62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(C3) </w:t>
            </w:r>
            <w:r w:rsidR="00327407" w:rsidRPr="00853D08">
              <w:t>245 - 6375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50E12" w14:textId="36AB8F7E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B74F33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99797" w14:textId="06F0A132" w:rsidR="00327407" w:rsidRPr="000A0F1D" w:rsidRDefault="00327407" w:rsidP="005B62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94789" w14:textId="3EC98679" w:rsidR="00327407" w:rsidRPr="000A0F1D" w:rsidRDefault="00327407" w:rsidP="005B626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HAVA FİLTRESİ İÇ</w:t>
            </w:r>
          </w:p>
        </w:tc>
      </w:tr>
      <w:tr w:rsidR="00327407" w:rsidRPr="000A0F1D" w14:paraId="00D3788C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F124C" w14:textId="77777777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C1C2" w14:textId="4F12DD07" w:rsidR="00327407" w:rsidRPr="00853D08" w:rsidRDefault="00853D08" w:rsidP="005B62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(C3) </w:t>
            </w:r>
            <w:r w:rsidR="00327407" w:rsidRPr="00853D08"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EE247" w14:textId="312AB318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B74F33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B9D7B" w14:textId="5864BB60" w:rsidR="00327407" w:rsidRPr="000A0F1D" w:rsidRDefault="00327407" w:rsidP="005B62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2970" w14:textId="2C04A04D" w:rsidR="00327407" w:rsidRPr="000A0F1D" w:rsidRDefault="00327407" w:rsidP="005B626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HİDROLİK FİLTRE</w:t>
            </w:r>
            <w:r w:rsidR="00B21ABA">
              <w:t xml:space="preserve"> ( 9T8578 )</w:t>
            </w:r>
          </w:p>
        </w:tc>
      </w:tr>
      <w:tr w:rsidR="00327407" w:rsidRPr="000A0F1D" w14:paraId="6C21C48F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43194" w14:textId="77777777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E6BD" w14:textId="66B76397" w:rsidR="00327407" w:rsidRPr="00853D08" w:rsidRDefault="00853D08" w:rsidP="005B62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(C3) </w:t>
            </w:r>
            <w:r w:rsidR="00327407" w:rsidRPr="00853D08"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6BC27" w14:textId="7192CF8D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B74F33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CCF54" w14:textId="2B754544" w:rsidR="00327407" w:rsidRPr="000A0F1D" w:rsidRDefault="00327407" w:rsidP="005B62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A94F8" w14:textId="7054D6B6" w:rsidR="00327407" w:rsidRPr="000A0F1D" w:rsidRDefault="00327407" w:rsidP="005B626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ŞANZUMAN FİLTRE</w:t>
            </w:r>
            <w:r w:rsidR="00B21ABA">
              <w:t xml:space="preserve"> ( 1G8878 )</w:t>
            </w:r>
          </w:p>
        </w:tc>
      </w:tr>
      <w:tr w:rsidR="00327407" w:rsidRPr="000A0F1D" w14:paraId="64B7CF00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E9350" w14:textId="77777777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5D86" w14:textId="22FB22AC" w:rsidR="00327407" w:rsidRPr="00853D08" w:rsidRDefault="00853D08" w:rsidP="005B62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(C3) </w:t>
            </w:r>
            <w:r w:rsidR="00327407" w:rsidRPr="00853D08"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A204" w14:textId="1ADCAE45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B74F33"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A401B" w14:textId="3585B159" w:rsidR="00327407" w:rsidRPr="000A0F1D" w:rsidRDefault="00327407" w:rsidP="005B62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A1EAE" w14:textId="1D9886F6" w:rsidR="00327407" w:rsidRPr="000A0F1D" w:rsidRDefault="00327407" w:rsidP="005B626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ŞANZUMAN YAĞI</w:t>
            </w:r>
          </w:p>
        </w:tc>
      </w:tr>
      <w:tr w:rsidR="00327407" w:rsidRPr="000A0F1D" w14:paraId="6BEDFC60" w14:textId="77777777" w:rsidTr="00410E93">
        <w:trPr>
          <w:trHeight w:val="384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D3260" w14:textId="77777777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lastRenderedPageBreak/>
              <w:t>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84FD" w14:textId="6FF581A9" w:rsidR="00327407" w:rsidRPr="00853D08" w:rsidRDefault="00853D08" w:rsidP="005B626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(C3) </w:t>
            </w:r>
            <w:r w:rsidR="00327407" w:rsidRPr="00853D08">
              <w:t>40X5 LİTRE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97FB" w14:textId="020CFE4D" w:rsidR="00327407" w:rsidRPr="000A0F1D" w:rsidRDefault="00327407" w:rsidP="005B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B74F3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4942" w14:textId="4CEF110D" w:rsidR="00327407" w:rsidRPr="000A0F1D" w:rsidRDefault="00327407" w:rsidP="005B62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230FD" w14:textId="3CE38821" w:rsidR="00327407" w:rsidRPr="000A0F1D" w:rsidRDefault="00327407" w:rsidP="005B626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B74F33">
              <w:t>CAT 15/40 MOTOR YAĞI</w:t>
            </w:r>
          </w:p>
        </w:tc>
      </w:tr>
    </w:tbl>
    <w:p w14:paraId="1B4F0C5C" w14:textId="2FAC0C8E" w:rsidR="00324288" w:rsidRDefault="00324288" w:rsidP="008F5047"/>
    <w:tbl>
      <w:tblPr>
        <w:tblW w:w="91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733"/>
        <w:gridCol w:w="993"/>
        <w:gridCol w:w="1275"/>
        <w:gridCol w:w="3508"/>
      </w:tblGrid>
      <w:tr w:rsidR="00327407" w:rsidRPr="000A0F1D" w14:paraId="7D191DF1" w14:textId="77777777" w:rsidTr="00327407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82250" w14:textId="1371386A" w:rsidR="00327407" w:rsidRPr="000A0F1D" w:rsidRDefault="00327407" w:rsidP="003C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D4</w:t>
            </w: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)</w:t>
            </w:r>
          </w:p>
        </w:tc>
      </w:tr>
      <w:tr w:rsidR="00327407" w:rsidRPr="000A0F1D" w14:paraId="6C621BF3" w14:textId="77777777" w:rsidTr="00327407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EA04F" w14:textId="2CF0700B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3C3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CAT 966 H PLAKA: 2013.03.004 - ŞASE NO: CAT 0966HVTAL1A02624</w:t>
            </w:r>
          </w:p>
        </w:tc>
      </w:tr>
      <w:tr w:rsidR="00327407" w:rsidRPr="000A0F1D" w14:paraId="6F869675" w14:textId="77777777" w:rsidTr="00327407">
        <w:trPr>
          <w:trHeight w:val="28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44AE" w14:textId="2BAFD11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BDD2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0FBD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6F3F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327407" w:rsidRPr="000A0F1D" w14:paraId="7D8597CB" w14:textId="77777777" w:rsidTr="00327407">
        <w:trPr>
          <w:trHeight w:val="257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6E6CA" w14:textId="7777777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9698" w14:textId="0B7731D6" w:rsidR="00327407" w:rsidRPr="00853D08" w:rsidRDefault="00853D08" w:rsidP="0032428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(D4) </w:t>
            </w:r>
            <w:r w:rsidR="00225DE4" w:rsidRPr="00225DE4">
              <w:t>1R - 0716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E1C70" w14:textId="0CA5CCD2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77060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5B8A6" w14:textId="533426DE" w:rsidR="00327407" w:rsidRPr="000A0F1D" w:rsidRDefault="00327407" w:rsidP="0032428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9887A" w14:textId="3A1CFA8C" w:rsidR="00327407" w:rsidRPr="000A0F1D" w:rsidRDefault="00225DE4" w:rsidP="0032428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225DE4">
              <w:t>YAĞ FİLTRESİ</w:t>
            </w:r>
          </w:p>
        </w:tc>
      </w:tr>
      <w:tr w:rsidR="00327407" w:rsidRPr="000A0F1D" w14:paraId="31338CA3" w14:textId="77777777" w:rsidTr="00327407">
        <w:trPr>
          <w:trHeight w:val="235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D411C" w14:textId="7777777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741D" w14:textId="77C03EE9" w:rsidR="00327407" w:rsidRPr="00853D08" w:rsidRDefault="00853D08" w:rsidP="0032428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(D4) </w:t>
            </w:r>
            <w:r w:rsidR="00225DE4" w:rsidRPr="00225DE4">
              <w:t>326 - 1644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4511" w14:textId="2BE4602E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77060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C706C" w14:textId="12C4013F" w:rsidR="00327407" w:rsidRPr="000A0F1D" w:rsidRDefault="00327407" w:rsidP="0032428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1B181" w14:textId="333D0B10" w:rsidR="00327407" w:rsidRPr="000A0F1D" w:rsidRDefault="00225DE4" w:rsidP="0032428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225DE4">
              <w:t>MAZOT FİLTRESİ TASLI</w:t>
            </w:r>
          </w:p>
        </w:tc>
      </w:tr>
      <w:tr w:rsidR="00327407" w:rsidRPr="000A0F1D" w14:paraId="739842A2" w14:textId="77777777" w:rsidTr="00327407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71CE9" w14:textId="7777777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CEC5D" w14:textId="45BF08A0" w:rsidR="00327407" w:rsidRPr="00853D08" w:rsidRDefault="00853D08" w:rsidP="0032428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(D4) </w:t>
            </w:r>
            <w:r w:rsidR="00225DE4" w:rsidRPr="00225DE4">
              <w:t>245 - 3819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47DD5" w14:textId="39FBF5C0" w:rsidR="00327407" w:rsidRPr="000A0F1D" w:rsidRDefault="00225DE4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C2A40" w14:textId="04708543" w:rsidR="00327407" w:rsidRPr="000A0F1D" w:rsidRDefault="00327407" w:rsidP="0032428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D92DE" w14:textId="53C645E5" w:rsidR="00327407" w:rsidRPr="000A0F1D" w:rsidRDefault="00225DE4" w:rsidP="0032428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225DE4">
              <w:t>HAVA FİLTRESİ İÇ</w:t>
            </w:r>
          </w:p>
        </w:tc>
      </w:tr>
      <w:tr w:rsidR="00327407" w:rsidRPr="000A0F1D" w14:paraId="0D7059BB" w14:textId="77777777" w:rsidTr="00327407">
        <w:trPr>
          <w:trHeight w:val="246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147F3" w14:textId="7777777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FBEF" w14:textId="11381DC0" w:rsidR="00327407" w:rsidRPr="00853D08" w:rsidRDefault="00853D08" w:rsidP="0032428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(D4) </w:t>
            </w:r>
            <w:r w:rsidR="00225DE4" w:rsidRPr="00225DE4">
              <w:t>245 - 3818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AE4AE" w14:textId="7B9F1D63" w:rsidR="00327407" w:rsidRPr="000A0F1D" w:rsidRDefault="00225DE4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3AD6B" w14:textId="6BB517BB" w:rsidR="00327407" w:rsidRPr="000A0F1D" w:rsidRDefault="00327407" w:rsidP="0032428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0C348" w14:textId="5414B4F3" w:rsidR="00327407" w:rsidRPr="000A0F1D" w:rsidRDefault="00327407" w:rsidP="0032428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HAVA FİLTRESİ DIŞ</w:t>
            </w:r>
          </w:p>
        </w:tc>
      </w:tr>
      <w:tr w:rsidR="00327407" w:rsidRPr="000A0F1D" w14:paraId="023BF693" w14:textId="77777777" w:rsidTr="00327407">
        <w:trPr>
          <w:trHeight w:val="338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F13BB" w14:textId="7777777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BAA2" w14:textId="7D0EA3B5" w:rsidR="00327407" w:rsidRPr="00853D08" w:rsidRDefault="00853D08" w:rsidP="0032428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(D4) </w:t>
            </w:r>
            <w:r w:rsidR="00225DE4" w:rsidRPr="00225DE4">
              <w:t>1R - 0762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8C08E" w14:textId="63E8D3D1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77060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FCA0D" w14:textId="1D5C4A36" w:rsidR="00327407" w:rsidRPr="000A0F1D" w:rsidRDefault="00327407" w:rsidP="0032428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0C9F" w14:textId="47926F05" w:rsidR="00327407" w:rsidRPr="000A0F1D" w:rsidRDefault="00225DE4" w:rsidP="0032428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225DE4">
              <w:t>MAZOT FİLTRESİ</w:t>
            </w:r>
          </w:p>
        </w:tc>
      </w:tr>
      <w:tr w:rsidR="00327407" w:rsidRPr="000A0F1D" w14:paraId="366C9F61" w14:textId="77777777" w:rsidTr="00327407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F0B77" w14:textId="7777777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7B890" w14:textId="6D98E7A5" w:rsidR="00327407" w:rsidRPr="00853D08" w:rsidRDefault="00853D08" w:rsidP="0032428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(D4) </w:t>
            </w:r>
            <w:r w:rsidR="00327407" w:rsidRPr="00853D08">
              <w:t>1000 LİK BAKIM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03F1C" w14:textId="1FB72D6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77060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1E3FE" w14:textId="7897B508" w:rsidR="00327407" w:rsidRPr="000A0F1D" w:rsidRDefault="00327407" w:rsidP="0032428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48AC7" w14:textId="20872972" w:rsidR="00327407" w:rsidRPr="000A0F1D" w:rsidRDefault="00225DE4" w:rsidP="0032428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225DE4">
              <w:t>HİDROLİK FİLTRE</w:t>
            </w:r>
          </w:p>
        </w:tc>
      </w:tr>
      <w:tr w:rsidR="00327407" w:rsidRPr="000A0F1D" w14:paraId="2A42F1B0" w14:textId="77777777" w:rsidTr="00327407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B10BA" w14:textId="7777777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D63CC" w14:textId="59C4B092" w:rsidR="00327407" w:rsidRPr="00853D08" w:rsidRDefault="00853D08" w:rsidP="0032428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(D4) </w:t>
            </w:r>
            <w:r w:rsidR="00327407" w:rsidRPr="00853D08">
              <w:t>1000 LİK BAKIM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A53BD" w14:textId="1E5B8994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77060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B5E92" w14:textId="6F08F5AE" w:rsidR="00327407" w:rsidRPr="000A0F1D" w:rsidRDefault="00327407" w:rsidP="0032428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7DC15" w14:textId="70F457CC" w:rsidR="00327407" w:rsidRPr="000A0F1D" w:rsidRDefault="00225DE4" w:rsidP="0032428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225DE4">
              <w:t>ŞANZUMAN FİLTRE</w:t>
            </w:r>
            <w:bookmarkStart w:id="0" w:name="_GoBack"/>
            <w:bookmarkEnd w:id="0"/>
          </w:p>
        </w:tc>
      </w:tr>
      <w:tr w:rsidR="00327407" w:rsidRPr="000A0F1D" w14:paraId="198C599A" w14:textId="77777777" w:rsidTr="00327407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EC1AE" w14:textId="7777777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1AC3" w14:textId="1FF16979" w:rsidR="00327407" w:rsidRPr="00853D08" w:rsidRDefault="00853D08" w:rsidP="0032428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(D4) </w:t>
            </w:r>
            <w:r w:rsidR="00327407" w:rsidRPr="00853D08">
              <w:t>1000 LİK BAKIM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4698F" w14:textId="1C3A08A9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77060"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247B3" w14:textId="15C53969" w:rsidR="00327407" w:rsidRPr="000A0F1D" w:rsidRDefault="00327407" w:rsidP="0032428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57313" w14:textId="6A349327" w:rsidR="00327407" w:rsidRPr="000A0F1D" w:rsidRDefault="00327407" w:rsidP="0032428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ŞANZUMAN YAĞI</w:t>
            </w:r>
          </w:p>
        </w:tc>
      </w:tr>
      <w:tr w:rsidR="00327407" w:rsidRPr="000A0F1D" w14:paraId="3365498A" w14:textId="77777777" w:rsidTr="00327407">
        <w:trPr>
          <w:trHeight w:val="384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6172D" w14:textId="77777777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F5F5" w14:textId="312A0D0A" w:rsidR="00327407" w:rsidRPr="00853D08" w:rsidRDefault="00853D08" w:rsidP="0032428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(D4) </w:t>
            </w:r>
            <w:r w:rsidR="00327407" w:rsidRPr="00853D08">
              <w:t>40X5 LİTRE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FA553" w14:textId="4789FC83" w:rsidR="00327407" w:rsidRPr="000A0F1D" w:rsidRDefault="00327407" w:rsidP="0032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77060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63B84" w14:textId="45C60521" w:rsidR="00327407" w:rsidRPr="000A0F1D" w:rsidRDefault="00327407" w:rsidP="0032428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6130A" w14:textId="28800B09" w:rsidR="00327407" w:rsidRPr="000A0F1D" w:rsidRDefault="00327407" w:rsidP="0032428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D77060">
              <w:t>CAT 15/40 MOTOR YAĞI</w:t>
            </w:r>
          </w:p>
        </w:tc>
      </w:tr>
    </w:tbl>
    <w:p w14:paraId="29ADBE42" w14:textId="70EE130C" w:rsidR="00D236A1" w:rsidRDefault="00D236A1" w:rsidP="00324288"/>
    <w:tbl>
      <w:tblPr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308"/>
        <w:gridCol w:w="851"/>
        <w:gridCol w:w="1842"/>
        <w:gridCol w:w="3508"/>
      </w:tblGrid>
      <w:tr w:rsidR="00327407" w:rsidRPr="000A0F1D" w14:paraId="07693E9D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DBAEF" w14:textId="5C41E34D" w:rsidR="00327407" w:rsidRPr="000A0F1D" w:rsidRDefault="00327407" w:rsidP="003C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E5</w:t>
            </w: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)</w:t>
            </w:r>
          </w:p>
        </w:tc>
      </w:tr>
      <w:tr w:rsidR="00327407" w:rsidRPr="000A0F1D" w14:paraId="0AD717C4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D411" w14:textId="1936C0FF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3C3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CAT 329 D PLAKA: 2011.03.005 - ŞASE NO: CAT 0329DVXDB00344</w:t>
            </w:r>
          </w:p>
        </w:tc>
      </w:tr>
      <w:tr w:rsidR="00327407" w:rsidRPr="000A0F1D" w14:paraId="263C40DF" w14:textId="77777777" w:rsidTr="0099267D">
        <w:trPr>
          <w:trHeight w:val="28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6046" w14:textId="6041D724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FAF4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2BD9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F491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327407" w:rsidRPr="000A0F1D" w14:paraId="253CF004" w14:textId="77777777" w:rsidTr="0099267D">
        <w:trPr>
          <w:trHeight w:val="427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1733D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EF43" w14:textId="4412C2B6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(E5) </w:t>
            </w:r>
            <w:r w:rsidR="00327407" w:rsidRPr="00853D08">
              <w:t>1R - 1807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D99CE" w14:textId="7469EEF9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84094"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26414" w14:textId="516F7ED5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30D9" w14:textId="47438809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 xml:space="preserve">MOTOR YAĞ FİLTRESİ </w:t>
            </w:r>
          </w:p>
        </w:tc>
      </w:tr>
      <w:tr w:rsidR="00327407" w:rsidRPr="000A0F1D" w14:paraId="191CFBC7" w14:textId="77777777" w:rsidTr="0099267D">
        <w:trPr>
          <w:trHeight w:val="502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0949C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2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DF44" w14:textId="751157AB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(E5) </w:t>
            </w:r>
            <w:r w:rsidR="00327407" w:rsidRPr="00853D08">
              <w:t>1R - 0762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F0F31" w14:textId="18315FF6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84094"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69C52" w14:textId="3D61952F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7E79A" w14:textId="5EA0D2B5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 xml:space="preserve">MAZOT FİLTRESİ </w:t>
            </w:r>
          </w:p>
        </w:tc>
      </w:tr>
      <w:tr w:rsidR="00327407" w:rsidRPr="000A0F1D" w14:paraId="73DB91D1" w14:textId="77777777" w:rsidTr="0099267D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3CC73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3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125F" w14:textId="524FACA1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(E5) </w:t>
            </w:r>
            <w:r w:rsidR="00327407" w:rsidRPr="00853D08">
              <w:t>326 - 1644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8A200" w14:textId="30BF0584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84094"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AB86" w14:textId="63A503D0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FFF22" w14:textId="07A1B2BB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MAZOT SEPARATÖR</w:t>
            </w:r>
          </w:p>
        </w:tc>
      </w:tr>
      <w:tr w:rsidR="00327407" w:rsidRPr="000A0F1D" w14:paraId="57EC7A73" w14:textId="77777777" w:rsidTr="0099267D">
        <w:trPr>
          <w:trHeight w:val="459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5F04B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04057" w14:textId="3BA9E0A1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(E5) </w:t>
            </w:r>
            <w:r w:rsidR="00327407" w:rsidRPr="00853D08">
              <w:t>61 - 2503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1344D" w14:textId="644033D2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84094"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060FD" w14:textId="4C90374D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59CC9" w14:textId="71CAAB66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HAVA FİLTRESİ DIŞ</w:t>
            </w:r>
          </w:p>
        </w:tc>
      </w:tr>
      <w:tr w:rsidR="00327407" w:rsidRPr="000A0F1D" w14:paraId="512F5097" w14:textId="77777777" w:rsidTr="0099267D">
        <w:trPr>
          <w:trHeight w:val="459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266CC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E6280" w14:textId="53C4A3F5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(E5) </w:t>
            </w:r>
            <w:r w:rsidR="00327407" w:rsidRPr="00853D08">
              <w:t>61 - 2504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5796D" w14:textId="60B94F31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84094"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03BE3" w14:textId="53A65EA9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665E1" w14:textId="250DD20D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HAVA FİLTRESİ İÇ</w:t>
            </w:r>
          </w:p>
        </w:tc>
      </w:tr>
      <w:tr w:rsidR="00327407" w:rsidRPr="000A0F1D" w14:paraId="6E952594" w14:textId="77777777" w:rsidTr="0099267D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38141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6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270A2" w14:textId="6A3D4D9E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(E5) </w:t>
            </w:r>
            <w:r w:rsidR="00327407" w:rsidRPr="00853D08">
              <w:t>40X5 LİTRE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7BE69" w14:textId="5B60EDF1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84094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08787" w14:textId="308A637F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C2786" w14:textId="7B760DF9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CAT 15/40 MOTOR YAĞI</w:t>
            </w:r>
          </w:p>
        </w:tc>
      </w:tr>
      <w:tr w:rsidR="00327407" w:rsidRPr="000A0F1D" w14:paraId="4D3196AC" w14:textId="77777777" w:rsidTr="0099267D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A02A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7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05FC6" w14:textId="03622A32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(E5) </w:t>
            </w:r>
            <w:r w:rsidR="00327407" w:rsidRPr="00853D08">
              <w:t>1000 LİK BAKIM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6F3CA" w14:textId="4C31F840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84094"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36372" w14:textId="4817BA68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B0F2A" w14:textId="2C409B69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84094">
              <w:t>HİDROLİK FİLTRESİ</w:t>
            </w:r>
          </w:p>
        </w:tc>
      </w:tr>
    </w:tbl>
    <w:p w14:paraId="785D9763" w14:textId="54B4B2DA" w:rsidR="00EC041E" w:rsidRDefault="00EC041E" w:rsidP="00D236A1"/>
    <w:tbl>
      <w:tblPr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875"/>
        <w:gridCol w:w="992"/>
        <w:gridCol w:w="1134"/>
        <w:gridCol w:w="3508"/>
      </w:tblGrid>
      <w:tr w:rsidR="00327407" w:rsidRPr="000A0F1D" w14:paraId="7325B900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CF311" w14:textId="5FA90261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F6</w:t>
            </w: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)</w:t>
            </w:r>
          </w:p>
        </w:tc>
      </w:tr>
      <w:tr w:rsidR="00327407" w:rsidRPr="000A0F1D" w14:paraId="78B76FA0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2F83" w14:textId="675D165F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410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CAT 336 D2L PLAKA: 2017.03.005 - ŞASE NO: CAT 0336DAHBH10107</w:t>
            </w:r>
          </w:p>
        </w:tc>
      </w:tr>
      <w:tr w:rsidR="00327407" w:rsidRPr="000A0F1D" w14:paraId="3FB2B17E" w14:textId="77777777" w:rsidTr="00410E93">
        <w:trPr>
          <w:trHeight w:val="28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26E2" w14:textId="42E68AB3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8018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0A50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60A0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327407" w:rsidRPr="000A0F1D" w14:paraId="0C258646" w14:textId="77777777" w:rsidTr="00410E93">
        <w:trPr>
          <w:trHeight w:val="257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000AC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8E6B" w14:textId="5D73FF0E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(F6) </w:t>
            </w:r>
            <w:r w:rsidR="00327407" w:rsidRPr="00853D08">
              <w:t>IR - 1808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260BC" w14:textId="09A79EE5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E30970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5D92C" w14:textId="602EAEFC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954C3" w14:textId="317AFBD1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 xml:space="preserve"> YAĞ FİLTRESİ </w:t>
            </w:r>
          </w:p>
        </w:tc>
      </w:tr>
      <w:tr w:rsidR="00327407" w:rsidRPr="000A0F1D" w14:paraId="0B91BD7D" w14:textId="77777777" w:rsidTr="00410E93">
        <w:trPr>
          <w:trHeight w:val="235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CDF35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2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BBB70" w14:textId="6F33507D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(F6) </w:t>
            </w:r>
            <w:r w:rsidR="00327407" w:rsidRPr="00853D08">
              <w:t>422 - 7587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28097" w14:textId="1EB3FDD2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E30970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C16F0" w14:textId="79FBF1E1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8FF94" w14:textId="0D0DF043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 xml:space="preserve">MAZOT FİLTRESİ </w:t>
            </w:r>
          </w:p>
        </w:tc>
      </w:tr>
      <w:tr w:rsidR="00327407" w:rsidRPr="000A0F1D" w14:paraId="79EB1881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F2D63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3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2C05" w14:textId="08210D54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(F6) </w:t>
            </w:r>
            <w:r w:rsidR="00327407" w:rsidRPr="00853D08">
              <w:t>438 - 5386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E9BCC" w14:textId="00367E9F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E30970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BD519" w14:textId="517B3A00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B00D1" w14:textId="40DE26EF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 xml:space="preserve">MAZOT FİLTRESİ </w:t>
            </w:r>
          </w:p>
        </w:tc>
      </w:tr>
      <w:tr w:rsidR="00327407" w:rsidRPr="000A0F1D" w14:paraId="0AF97E10" w14:textId="77777777" w:rsidTr="00410E93">
        <w:trPr>
          <w:trHeight w:val="246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111D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4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54FF0" w14:textId="2DB6939D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(F6) </w:t>
            </w:r>
            <w:r w:rsidR="00327407" w:rsidRPr="00853D08">
              <w:t>360 - 8960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89230" w14:textId="261F5788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E30970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D19C6" w14:textId="7F6CF62D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28EB5" w14:textId="7B8D901E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 xml:space="preserve">MAZOT FİLTRESİ </w:t>
            </w:r>
          </w:p>
        </w:tc>
      </w:tr>
      <w:tr w:rsidR="00327407" w:rsidRPr="000A0F1D" w14:paraId="3D9B75FA" w14:textId="77777777" w:rsidTr="00410E93">
        <w:trPr>
          <w:trHeight w:val="338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5EA28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5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4B8CE" w14:textId="37804554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(F6) </w:t>
            </w:r>
            <w:r w:rsidR="00327407" w:rsidRPr="00853D08">
              <w:t>471 - 6955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27A1E" w14:textId="1AF7D532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E30970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D572" w14:textId="122D16EF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0683B" w14:textId="6F232569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HAVA FİLTRESİ İÇ</w:t>
            </w:r>
          </w:p>
        </w:tc>
      </w:tr>
      <w:tr w:rsidR="00327407" w:rsidRPr="000A0F1D" w14:paraId="2457B94A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9C9CC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6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3FA5" w14:textId="77BCBE79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(F6) </w:t>
            </w:r>
            <w:r w:rsidR="00327407" w:rsidRPr="00853D08">
              <w:t>453 - 5509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810C" w14:textId="55086DF9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E30970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769D" w14:textId="66D58898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B22ED" w14:textId="5090B28E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HAVA FİLTRESİ DIŞ</w:t>
            </w:r>
          </w:p>
        </w:tc>
      </w:tr>
      <w:tr w:rsidR="00327407" w:rsidRPr="000A0F1D" w14:paraId="74FC8176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0188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7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39A58" w14:textId="32CB744C" w:rsidR="00327407" w:rsidRPr="00853D08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(F6) </w:t>
            </w:r>
            <w:r w:rsidR="00327407" w:rsidRPr="00853D08">
              <w:t>1000 LİK BAKIM(1799806)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4F6F0" w14:textId="157EE742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E30970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22E48" w14:textId="28E60AC8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63281" w14:textId="0016436D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HİDROLİK FİLTRESİ</w:t>
            </w:r>
          </w:p>
        </w:tc>
      </w:tr>
      <w:tr w:rsidR="00327407" w:rsidRPr="000A0F1D" w14:paraId="012D6021" w14:textId="77777777" w:rsidTr="00410E93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F7CC9" w14:textId="77777777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8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2FAAC" w14:textId="2BEC8684" w:rsidR="00327407" w:rsidRPr="000A0F1D" w:rsidRDefault="00853D08" w:rsidP="00410E93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(F6) </w:t>
            </w:r>
            <w:r w:rsidR="00327407" w:rsidRPr="00853D08">
              <w:t>40X5</w:t>
            </w:r>
            <w:r w:rsidR="00327407" w:rsidRPr="00E30970">
              <w:t xml:space="preserve"> LİTRE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74F2F" w14:textId="78CA35DE" w:rsidR="00327407" w:rsidRPr="000A0F1D" w:rsidRDefault="00327407" w:rsidP="0041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E30970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5887B" w14:textId="04DEC39A" w:rsidR="00327407" w:rsidRPr="000A0F1D" w:rsidRDefault="00327407" w:rsidP="00410E9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 xml:space="preserve"> 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19852" w14:textId="0A14AE78" w:rsidR="00327407" w:rsidRPr="000A0F1D" w:rsidRDefault="00327407" w:rsidP="00410E93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E30970">
              <w:t>CAT 15/40 MOTOR YAĞI</w:t>
            </w:r>
          </w:p>
        </w:tc>
      </w:tr>
    </w:tbl>
    <w:p w14:paraId="333E413E" w14:textId="28F3B37D" w:rsidR="00410E93" w:rsidRDefault="00410E93" w:rsidP="00D236A1"/>
    <w:tbl>
      <w:tblPr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733"/>
        <w:gridCol w:w="851"/>
        <w:gridCol w:w="1417"/>
        <w:gridCol w:w="3508"/>
      </w:tblGrid>
      <w:tr w:rsidR="00E44EE0" w:rsidRPr="000A0F1D" w14:paraId="3FD2A0F8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FE00A" w14:textId="0FF65219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G7</w:t>
            </w: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)</w:t>
            </w:r>
          </w:p>
        </w:tc>
      </w:tr>
      <w:tr w:rsidR="00E44EE0" w:rsidRPr="000A0F1D" w14:paraId="678C3FA1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632EC" w14:textId="3BA4FC63" w:rsidR="00E44EE0" w:rsidRPr="000A0F1D" w:rsidRDefault="00E44EE0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E4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CAT 140 M PLAKA: 2013.03.005 - ŞASE NO: CAT 0140MLB9D04238</w:t>
            </w:r>
          </w:p>
        </w:tc>
      </w:tr>
      <w:tr w:rsidR="00E44EE0" w:rsidRPr="000A0F1D" w14:paraId="59EFD97A" w14:textId="77777777" w:rsidTr="0099267D">
        <w:trPr>
          <w:trHeight w:val="28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F0AA" w14:textId="20E2896C" w:rsidR="00E44EE0" w:rsidRPr="000A0F1D" w:rsidRDefault="00AE3C56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4FD2" w14:textId="77777777" w:rsidR="00E44EE0" w:rsidRPr="000A0F1D" w:rsidRDefault="00E44EE0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0F9F" w14:textId="77777777" w:rsidR="00E44EE0" w:rsidRPr="000A0F1D" w:rsidRDefault="00E44EE0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028E" w14:textId="77777777" w:rsidR="00E44EE0" w:rsidRPr="000A0F1D" w:rsidRDefault="00E44EE0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E44EE0" w:rsidRPr="000A0F1D" w14:paraId="04AFBE28" w14:textId="77777777" w:rsidTr="00B33358">
        <w:trPr>
          <w:trHeight w:val="231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10A2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0599" w14:textId="01EE1488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1R - 0739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83E4" w14:textId="44BD8BCC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D9C58" w14:textId="160BE562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39FA1" w14:textId="220235B4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 xml:space="preserve"> YAĞ FİLTRESİ </w:t>
            </w:r>
          </w:p>
        </w:tc>
      </w:tr>
      <w:tr w:rsidR="00E44EE0" w:rsidRPr="000A0F1D" w14:paraId="01590727" w14:textId="77777777" w:rsidTr="00B33358">
        <w:trPr>
          <w:trHeight w:val="264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AFC3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9C49F" w14:textId="11DFDEAB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1R - 0749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90078" w14:textId="463A4408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3ED56" w14:textId="616B8B9C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4CBBD" w14:textId="60136B50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 xml:space="preserve">MAZOT FİLTRESİ </w:t>
            </w:r>
          </w:p>
        </w:tc>
      </w:tr>
      <w:tr w:rsidR="00E44EE0" w:rsidRPr="000A0F1D" w14:paraId="47DEEFC3" w14:textId="77777777" w:rsidTr="00B939BE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0F73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9608" w14:textId="1D828C6D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326 - 1644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57B63" w14:textId="6CD8B1C1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B4D92" w14:textId="75D7C38C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BB441" w14:textId="662522F9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SEPERATÖR</w:t>
            </w:r>
          </w:p>
        </w:tc>
      </w:tr>
      <w:tr w:rsidR="00E44EE0" w:rsidRPr="000A0F1D" w14:paraId="6F86BE7A" w14:textId="77777777" w:rsidTr="00B939BE">
        <w:trPr>
          <w:trHeight w:val="271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F6FD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01803" w14:textId="443E220A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1R - 0762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5E53D" w14:textId="62EA802A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806D7" w14:textId="7175D6EE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B29FD" w14:textId="12B37B78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 xml:space="preserve">MAZOT FİLTRESİ </w:t>
            </w:r>
          </w:p>
        </w:tc>
      </w:tr>
      <w:tr w:rsidR="00E44EE0" w:rsidRPr="000A0F1D" w14:paraId="6B9A436F" w14:textId="77777777" w:rsidTr="00B33358">
        <w:trPr>
          <w:trHeight w:val="237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50EC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3849" w14:textId="647EE2D5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245 - 6376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B3E75" w14:textId="41720826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7E499" w14:textId="50C35914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9901B" w14:textId="124747CC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HAVA FİLTRESİ İÇ</w:t>
            </w:r>
          </w:p>
        </w:tc>
      </w:tr>
      <w:tr w:rsidR="00E44EE0" w:rsidRPr="000A0F1D" w14:paraId="66A85C26" w14:textId="77777777" w:rsidTr="00B939BE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DB42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  <w:t>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D360A" w14:textId="5357EA46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245 - 637B4J95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E6EA" w14:textId="239E3F66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D6B36" w14:textId="713D2E67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6C60A" w14:textId="3B739E54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HAVA FİLTRESİ DIŞ</w:t>
            </w:r>
          </w:p>
        </w:tc>
      </w:tr>
      <w:tr w:rsidR="00E44EE0" w:rsidRPr="000A0F1D" w14:paraId="74F6C098" w14:textId="77777777" w:rsidTr="00B939BE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1B02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0992" w14:textId="55C90ECF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HİDROLİK FİLTRESİ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50AD1" w14:textId="6591E53E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CD987" w14:textId="532A12F6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1F592" w14:textId="10A82A12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HİDROLİK FİLTRESİ</w:t>
            </w:r>
          </w:p>
        </w:tc>
      </w:tr>
      <w:tr w:rsidR="00E44EE0" w:rsidRPr="000A0F1D" w14:paraId="49335278" w14:textId="77777777" w:rsidTr="00B939BE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9043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63CB9" w14:textId="3A4746ED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ŞANZUMAN FİLTRESİ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44BA4" w14:textId="7A1F3424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6A286" w14:textId="6035A888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E79E" w14:textId="63E2BBC1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ŞANZUMAN FİLTRESİ</w:t>
            </w:r>
          </w:p>
        </w:tc>
      </w:tr>
      <w:tr w:rsidR="00E44EE0" w:rsidRPr="000A0F1D" w14:paraId="329F05B6" w14:textId="77777777" w:rsidTr="008F187D">
        <w:trPr>
          <w:trHeight w:val="337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96AB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  <w:t>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3F484" w14:textId="418866A4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ŞANZUMAN YAĞI CAT 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82FFE" w14:textId="4D0A40DC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5D40D" w14:textId="14CE06C6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4DA15" w14:textId="319CF47C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ŞANZUMAN YAĞI CAT 30</w:t>
            </w:r>
          </w:p>
        </w:tc>
      </w:tr>
      <w:tr w:rsidR="00E44EE0" w:rsidRPr="000A0F1D" w14:paraId="019202C4" w14:textId="77777777" w:rsidTr="00B33358">
        <w:trPr>
          <w:trHeight w:val="29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E5CB" w14:textId="77777777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6BF2" w14:textId="44BA2707" w:rsidR="00E44EE0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(G7) </w:t>
            </w:r>
            <w:r w:rsidR="00E44EE0" w:rsidRPr="00853D08">
              <w:t>40X5 LİTRE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FFC88" w14:textId="15261A8E" w:rsidR="00E44EE0" w:rsidRPr="000A0F1D" w:rsidRDefault="00E44EE0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91021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7AA2D" w14:textId="2394F2AF" w:rsidR="00E44EE0" w:rsidRPr="000A0F1D" w:rsidRDefault="00E44EE0" w:rsidP="00E44EE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3FBD" w14:textId="38AE6956" w:rsidR="00E44EE0" w:rsidRPr="000A0F1D" w:rsidRDefault="00E44EE0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910211">
              <w:t>CAT 15/40 MOTOR YAĞI</w:t>
            </w:r>
          </w:p>
        </w:tc>
      </w:tr>
    </w:tbl>
    <w:p w14:paraId="531147EF" w14:textId="59017FED" w:rsidR="00E44EE0" w:rsidRPr="00B33358" w:rsidRDefault="00E44EE0" w:rsidP="00D236A1">
      <w:pPr>
        <w:rPr>
          <w:sz w:val="16"/>
          <w:szCs w:val="16"/>
        </w:rPr>
      </w:pPr>
    </w:p>
    <w:tbl>
      <w:tblPr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733"/>
        <w:gridCol w:w="851"/>
        <w:gridCol w:w="1417"/>
        <w:gridCol w:w="3508"/>
      </w:tblGrid>
      <w:tr w:rsidR="00327407" w:rsidRPr="000A0F1D" w14:paraId="496453ED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C78D5" w14:textId="27787852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H8</w:t>
            </w: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)</w:t>
            </w:r>
          </w:p>
        </w:tc>
      </w:tr>
      <w:tr w:rsidR="00327407" w:rsidRPr="000A0F1D" w14:paraId="30423A86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48F0E" w14:textId="6830FA6E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18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CAT 120 M PLAKA: 2015.03.002 - ŞASE NO: CAT 0120MVB9C01298</w:t>
            </w:r>
          </w:p>
        </w:tc>
      </w:tr>
      <w:tr w:rsidR="00327407" w:rsidRPr="000A0F1D" w14:paraId="1058588A" w14:textId="77777777" w:rsidTr="00E44EE0">
        <w:trPr>
          <w:trHeight w:val="28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F48E" w14:textId="09793D29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9FA9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F974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8F90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327407" w:rsidRPr="000A0F1D" w14:paraId="5654E35E" w14:textId="77777777" w:rsidTr="008F187D">
        <w:trPr>
          <w:trHeight w:val="339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55B7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0E12" w14:textId="41353465" w:rsidR="00327407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="00327407" w:rsidRPr="00853D08">
              <w:rPr>
                <w:rFonts w:cs="Calibri"/>
                <w:color w:val="000000"/>
              </w:rPr>
              <w:t>299 - 8229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920C" w14:textId="7281D7C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911A" w14:textId="688F009A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ADET</w:t>
            </w:r>
          </w:p>
        </w:tc>
        <w:tc>
          <w:tcPr>
            <w:tcW w:w="3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7BDE" w14:textId="132C0922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 xml:space="preserve">MAZOT FİLTRESİ </w:t>
            </w:r>
          </w:p>
        </w:tc>
      </w:tr>
      <w:tr w:rsidR="00327407" w:rsidRPr="000A0F1D" w14:paraId="42ACD6B4" w14:textId="77777777" w:rsidTr="008F187D">
        <w:trPr>
          <w:trHeight w:val="23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6052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2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F518" w14:textId="643B03D4" w:rsidR="00327407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="00327407" w:rsidRPr="00853D08">
              <w:rPr>
                <w:rFonts w:cs="Calibri"/>
                <w:color w:val="000000"/>
              </w:rPr>
              <w:t>273 - 5711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6240" w14:textId="2128F640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047E" w14:textId="5116F739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4E69" w14:textId="1571FCCE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 xml:space="preserve">MOTOR HAVALANDIRMA FİLTRESİ </w:t>
            </w:r>
          </w:p>
        </w:tc>
      </w:tr>
      <w:tr w:rsidR="00327407" w:rsidRPr="000A0F1D" w14:paraId="125DC468" w14:textId="77777777" w:rsidTr="00E44EE0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98F2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3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68CA" w14:textId="1C578DBB" w:rsidR="00327407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="00327407" w:rsidRPr="00853D08">
              <w:rPr>
                <w:rFonts w:cs="Calibri"/>
                <w:color w:val="000000"/>
              </w:rPr>
              <w:t>462 - 1171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BE02" w14:textId="651C6D21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74E82" w14:textId="79173965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B93B" w14:textId="2DFDD092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YAĞ FİLTRESİ</w:t>
            </w:r>
          </w:p>
        </w:tc>
      </w:tr>
      <w:tr w:rsidR="00327407" w:rsidRPr="000A0F1D" w14:paraId="5BD21F44" w14:textId="77777777" w:rsidTr="00E44EE0">
        <w:trPr>
          <w:trHeight w:val="271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978F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4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1142" w14:textId="1CE96429" w:rsidR="00327407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="00327407" w:rsidRPr="00853D08">
              <w:rPr>
                <w:rFonts w:cs="Calibri"/>
                <w:color w:val="000000"/>
              </w:rPr>
              <w:t>326 - 1644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CF51" w14:textId="5C894378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3510" w14:textId="0B01C2EB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6A19" w14:textId="4CD1B2FC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SEPERATÖR TASLI</w:t>
            </w:r>
          </w:p>
        </w:tc>
      </w:tr>
      <w:tr w:rsidR="00327407" w:rsidRPr="000A0F1D" w14:paraId="4886F240" w14:textId="77777777" w:rsidTr="008F187D">
        <w:trPr>
          <w:trHeight w:val="243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59E8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5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E9D4" w14:textId="5EE29E78" w:rsidR="00327407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="00327407" w:rsidRPr="00853D08">
              <w:rPr>
                <w:rFonts w:cs="Calibri"/>
                <w:color w:val="000000"/>
              </w:rPr>
              <w:t>256 - 7902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4DF8" w14:textId="260E2120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208C6" w14:textId="5D9F6226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5A10" w14:textId="376CCBAB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HAVA FİLTRESİ DIŞ</w:t>
            </w:r>
          </w:p>
        </w:tc>
      </w:tr>
      <w:tr w:rsidR="00327407" w:rsidRPr="000A0F1D" w14:paraId="610DA2FE" w14:textId="77777777" w:rsidTr="00E44EE0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644D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  <w:t>6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E31E" w14:textId="3D6B35FE" w:rsidR="00327407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="00327407" w:rsidRPr="00853D08">
              <w:rPr>
                <w:rFonts w:cs="Calibri"/>
                <w:color w:val="000000"/>
              </w:rPr>
              <w:t>256 - 7903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ED8F" w14:textId="7A640AC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363DD" w14:textId="46852F29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D1C0" w14:textId="72377B89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HAVA FİLTRESİ İÇ</w:t>
            </w:r>
          </w:p>
        </w:tc>
      </w:tr>
      <w:tr w:rsidR="00327407" w:rsidRPr="000A0F1D" w14:paraId="58DC66FC" w14:textId="77777777" w:rsidTr="00E44EE0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C802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7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D77C" w14:textId="73552354" w:rsidR="00327407" w:rsidRPr="00853D08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cs="Calibri"/>
                <w:color w:val="000000"/>
              </w:rPr>
              <w:t> </w:t>
            </w:r>
            <w:r w:rsidR="00853D08"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Pr="00853D08">
              <w:rPr>
                <w:rFonts w:cs="Calibri"/>
                <w:color w:val="000000"/>
              </w:rPr>
              <w:t>HİDROLİK FİLTRE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72F4" w14:textId="0AB20609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902B7" w14:textId="7E6F0C2F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D490" w14:textId="629E30D5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HİDROLİK FİLTRE</w:t>
            </w:r>
          </w:p>
        </w:tc>
      </w:tr>
      <w:tr w:rsidR="00327407" w:rsidRPr="000A0F1D" w14:paraId="3549070B" w14:textId="77777777" w:rsidTr="00E44EE0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C71D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8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56CA" w14:textId="439B7248" w:rsidR="00327407" w:rsidRPr="00853D08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cs="Calibri"/>
                <w:color w:val="000000"/>
              </w:rPr>
              <w:t> </w:t>
            </w:r>
            <w:r w:rsidR="00853D08"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Pr="00853D08">
              <w:rPr>
                <w:rFonts w:cs="Calibri"/>
                <w:color w:val="000000"/>
              </w:rPr>
              <w:t>ŞANZUMAN FİLTRESİ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4026" w14:textId="3CCFEE3B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DD790" w14:textId="7B7BF986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560D" w14:textId="21DD8ED9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ŞANZUMAN FİLTRESİ</w:t>
            </w:r>
          </w:p>
        </w:tc>
      </w:tr>
      <w:tr w:rsidR="00327407" w:rsidRPr="000A0F1D" w14:paraId="2F2D0554" w14:textId="77777777" w:rsidTr="00E44EE0">
        <w:trPr>
          <w:trHeight w:val="384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0511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  <w:t>9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2F60" w14:textId="5D3FC9A4" w:rsidR="00327407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="00327407" w:rsidRPr="00853D08">
              <w:rPr>
                <w:rFonts w:cs="Calibri"/>
                <w:color w:val="000000"/>
              </w:rPr>
              <w:t> ŞANZUMAN YAĞI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3352" w14:textId="58618A92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2822A" w14:textId="7E327AA3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79FF" w14:textId="642A2DF7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 xml:space="preserve">ŞANZUMAN YAĞI </w:t>
            </w:r>
          </w:p>
        </w:tc>
      </w:tr>
      <w:tr w:rsidR="00327407" w:rsidRPr="000A0F1D" w14:paraId="7930810D" w14:textId="77777777" w:rsidTr="00E02861">
        <w:trPr>
          <w:trHeight w:val="406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2B40" w14:textId="77777777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10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17E2" w14:textId="4D430EB0" w:rsidR="00327407" w:rsidRPr="00853D08" w:rsidRDefault="00853D08" w:rsidP="00E44EE0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(H8) </w:t>
            </w:r>
            <w:r w:rsidR="00327407" w:rsidRPr="00853D08">
              <w:rPr>
                <w:rFonts w:cs="Calibri"/>
                <w:color w:val="000000"/>
              </w:rPr>
              <w:t>40X5 LİTRE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06A8" w14:textId="55B5DE26" w:rsidR="00327407" w:rsidRPr="000A0F1D" w:rsidRDefault="00327407" w:rsidP="00E4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B0E6F" w14:textId="63945FDB" w:rsidR="00327407" w:rsidRPr="000A0F1D" w:rsidRDefault="00327407" w:rsidP="009677B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LİTRE</w:t>
            </w:r>
          </w:p>
        </w:tc>
        <w:tc>
          <w:tcPr>
            <w:tcW w:w="35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8308" w14:textId="5CBC9077" w:rsidR="00327407" w:rsidRPr="000A0F1D" w:rsidRDefault="00327407" w:rsidP="00E44EE0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>
              <w:rPr>
                <w:rFonts w:cs="Calibri"/>
                <w:color w:val="000000"/>
              </w:rPr>
              <w:t>CAT 15/40 MOTOR YAĞI</w:t>
            </w:r>
          </w:p>
        </w:tc>
      </w:tr>
    </w:tbl>
    <w:p w14:paraId="29959AB7" w14:textId="108DDADA" w:rsidR="00B33358" w:rsidRPr="00B33358" w:rsidRDefault="00B33358" w:rsidP="00D236A1">
      <w:pPr>
        <w:rPr>
          <w:sz w:val="16"/>
          <w:szCs w:val="16"/>
        </w:rPr>
      </w:pPr>
    </w:p>
    <w:tbl>
      <w:tblPr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733"/>
        <w:gridCol w:w="993"/>
        <w:gridCol w:w="1275"/>
        <w:gridCol w:w="3508"/>
      </w:tblGrid>
      <w:tr w:rsidR="00327407" w:rsidRPr="000A0F1D" w14:paraId="468900D5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E78B1" w14:textId="1D018AC3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I9</w:t>
            </w: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)</w:t>
            </w:r>
          </w:p>
        </w:tc>
      </w:tr>
      <w:tr w:rsidR="00327407" w:rsidRPr="000A0F1D" w14:paraId="77CBE1A5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BFC0" w14:textId="575BB39A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B33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CAT 140 M PLAKA: 2011.03.001 - ŞASE NO: CAT 0140MCB9D03140</w:t>
            </w:r>
          </w:p>
        </w:tc>
      </w:tr>
      <w:tr w:rsidR="00327407" w:rsidRPr="000A0F1D" w14:paraId="2F206955" w14:textId="77777777" w:rsidTr="0099267D">
        <w:trPr>
          <w:trHeight w:val="28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8BD2" w14:textId="30ADDD29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F6E4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6F8E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758D" w14:textId="77777777" w:rsidR="00327407" w:rsidRPr="000A0F1D" w:rsidRDefault="00327407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327407" w:rsidRPr="000A0F1D" w14:paraId="2E960B26" w14:textId="77777777" w:rsidTr="0099267D">
        <w:trPr>
          <w:trHeight w:val="257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5A3D2" w14:textId="77777777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A5CC6" w14:textId="2F6FF175" w:rsidR="00327407" w:rsidRPr="00853D08" w:rsidRDefault="00853D08" w:rsidP="00B3335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(I9) </w:t>
            </w:r>
            <w:r w:rsidR="00327407" w:rsidRPr="00853D08">
              <w:t>1R - 1807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5D538" w14:textId="20C869D5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F903F7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1B583" w14:textId="2884C2E1" w:rsidR="00327407" w:rsidRPr="000A0F1D" w:rsidRDefault="00327407" w:rsidP="00B333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 xml:space="preserve">       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D44D3" w14:textId="761B3DA9" w:rsidR="00327407" w:rsidRPr="000A0F1D" w:rsidRDefault="00327407" w:rsidP="00B3335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 xml:space="preserve"> YAĞ FİLTRESİ </w:t>
            </w:r>
          </w:p>
        </w:tc>
      </w:tr>
      <w:tr w:rsidR="00327407" w:rsidRPr="000A0F1D" w14:paraId="4F07BBD1" w14:textId="77777777" w:rsidTr="0099267D">
        <w:trPr>
          <w:trHeight w:val="235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688FF" w14:textId="77777777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27075" w14:textId="26BB0019" w:rsidR="00327407" w:rsidRPr="00853D08" w:rsidRDefault="00853D08" w:rsidP="00B3335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(I9) </w:t>
            </w:r>
            <w:r w:rsidR="00327407" w:rsidRPr="00853D08">
              <w:t>1R - 0762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11FD4" w14:textId="7E3C587F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F903F7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EF45D" w14:textId="086B652F" w:rsidR="00327407" w:rsidRPr="000A0F1D" w:rsidRDefault="00327407" w:rsidP="00B333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 xml:space="preserve">       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1604A" w14:textId="2253AFA7" w:rsidR="00327407" w:rsidRPr="000A0F1D" w:rsidRDefault="00327407" w:rsidP="00B3335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 xml:space="preserve">MAZOT FİLTRESİ </w:t>
            </w:r>
          </w:p>
        </w:tc>
      </w:tr>
      <w:tr w:rsidR="00327407" w:rsidRPr="000A0F1D" w14:paraId="7C44EF9F" w14:textId="77777777" w:rsidTr="0099267D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D1EF5" w14:textId="77777777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99BA2" w14:textId="595923EE" w:rsidR="00327407" w:rsidRPr="00853D08" w:rsidRDefault="00853D08" w:rsidP="00B3335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(I9) </w:t>
            </w:r>
            <w:r w:rsidR="00327407" w:rsidRPr="00853D08">
              <w:t>326 - 1644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46ECB" w14:textId="71AABA72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F903F7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B2C86" w14:textId="7A2705D1" w:rsidR="00327407" w:rsidRPr="000A0F1D" w:rsidRDefault="00327407" w:rsidP="00B333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 xml:space="preserve">       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7F529" w14:textId="01945030" w:rsidR="00327407" w:rsidRPr="000A0F1D" w:rsidRDefault="00327407" w:rsidP="00B3335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TASLI MAZOT FİLTRESİ</w:t>
            </w:r>
          </w:p>
        </w:tc>
      </w:tr>
      <w:tr w:rsidR="00327407" w:rsidRPr="000A0F1D" w14:paraId="368A47B6" w14:textId="77777777" w:rsidTr="0099267D">
        <w:trPr>
          <w:trHeight w:val="246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99CC5" w14:textId="77777777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03511" w14:textId="43AAB90E" w:rsidR="00327407" w:rsidRPr="00853D08" w:rsidRDefault="00853D08" w:rsidP="00B3335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(I9) </w:t>
            </w:r>
            <w:r w:rsidR="00327407" w:rsidRPr="00853D08">
              <w:t>245 - 6375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09E9F" w14:textId="6A161E16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F903F7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2249C" w14:textId="5A41D710" w:rsidR="00327407" w:rsidRPr="000A0F1D" w:rsidRDefault="00327407" w:rsidP="00B333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 xml:space="preserve">       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34F69" w14:textId="16FD78C1" w:rsidR="00327407" w:rsidRPr="000A0F1D" w:rsidRDefault="00327407" w:rsidP="00B3335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HAVA FİLTRESİ DIŞ</w:t>
            </w:r>
          </w:p>
        </w:tc>
      </w:tr>
      <w:tr w:rsidR="00327407" w:rsidRPr="000A0F1D" w14:paraId="692C263A" w14:textId="77777777" w:rsidTr="0099267D">
        <w:trPr>
          <w:trHeight w:val="338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DDF6A" w14:textId="77777777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DE97" w14:textId="5C5827AE" w:rsidR="00327407" w:rsidRPr="00853D08" w:rsidRDefault="00853D08" w:rsidP="00B3335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(I9) </w:t>
            </w:r>
            <w:r w:rsidR="00327407" w:rsidRPr="00853D08">
              <w:t>245 - 6376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83514" w14:textId="402C10E3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F903F7"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8FB29" w14:textId="497903A6" w:rsidR="00327407" w:rsidRPr="000A0F1D" w:rsidRDefault="00327407" w:rsidP="00B333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 xml:space="preserve">       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24E5" w14:textId="53A360E0" w:rsidR="00327407" w:rsidRPr="000A0F1D" w:rsidRDefault="00327407" w:rsidP="00B3335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HAVA FİLTRESİ İÇ</w:t>
            </w:r>
          </w:p>
        </w:tc>
      </w:tr>
      <w:tr w:rsidR="00327407" w:rsidRPr="000A0F1D" w14:paraId="5FAF3CE6" w14:textId="77777777" w:rsidTr="0099267D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37262" w14:textId="77777777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0859" w14:textId="6F3CF290" w:rsidR="00327407" w:rsidRPr="00853D08" w:rsidRDefault="00853D08" w:rsidP="00B3335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(I9) </w:t>
            </w:r>
            <w:r w:rsidR="00327407" w:rsidRPr="00853D08">
              <w:t>1000 LİK BAKIM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503A5" w14:textId="6615C0B9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F903F7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98517" w14:textId="77D5DDF9" w:rsidR="00327407" w:rsidRPr="000A0F1D" w:rsidRDefault="00327407" w:rsidP="00B333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3AD60" w14:textId="4FC5D825" w:rsidR="00327407" w:rsidRPr="000A0F1D" w:rsidRDefault="00327407" w:rsidP="00B3335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HİDROLİK FİLTRE</w:t>
            </w:r>
          </w:p>
        </w:tc>
      </w:tr>
      <w:tr w:rsidR="00327407" w:rsidRPr="000A0F1D" w14:paraId="65D4EDC9" w14:textId="77777777" w:rsidTr="0099267D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3BAA" w14:textId="77777777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t>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DC91E" w14:textId="7B29AB56" w:rsidR="00327407" w:rsidRPr="00853D08" w:rsidRDefault="00853D08" w:rsidP="00B3335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(I9) </w:t>
            </w:r>
            <w:r w:rsidR="00327407" w:rsidRPr="00853D08">
              <w:t>1000 LİK BAKIM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94E01" w14:textId="6C746768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F903F7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2487D" w14:textId="1E99498B" w:rsidR="00327407" w:rsidRPr="000A0F1D" w:rsidRDefault="00327407" w:rsidP="00B333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 xml:space="preserve">       ADET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3D23B" w14:textId="1BEDF87F" w:rsidR="00327407" w:rsidRPr="000A0F1D" w:rsidRDefault="00327407" w:rsidP="00B3335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ŞANZUMAN FİLTRESİ</w:t>
            </w:r>
          </w:p>
        </w:tc>
      </w:tr>
      <w:tr w:rsidR="00327407" w:rsidRPr="000A0F1D" w14:paraId="728F5647" w14:textId="77777777" w:rsidTr="0099267D">
        <w:trPr>
          <w:trHeight w:val="32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31562" w14:textId="77777777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8F5047">
              <w:rPr>
                <w:b/>
              </w:rPr>
              <w:lastRenderedPageBreak/>
              <w:t>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81084" w14:textId="563F0BD2" w:rsidR="00327407" w:rsidRPr="00853D08" w:rsidRDefault="00853D08" w:rsidP="00B3335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(I9) </w:t>
            </w:r>
            <w:r w:rsidR="00327407" w:rsidRPr="00853D08">
              <w:t>1000 LİK BAKIM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E6F78" w14:textId="04523181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F903F7"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72E6D" w14:textId="5A5CE85C" w:rsidR="00327407" w:rsidRPr="000A0F1D" w:rsidRDefault="00327407" w:rsidP="00B333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CF1A7" w14:textId="0CBF9D87" w:rsidR="00327407" w:rsidRPr="000A0F1D" w:rsidRDefault="00327407" w:rsidP="00B3335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ŞANZUMAN YAĞI CAT 30</w:t>
            </w:r>
          </w:p>
        </w:tc>
      </w:tr>
      <w:tr w:rsidR="00327407" w:rsidRPr="000A0F1D" w14:paraId="5989BA14" w14:textId="77777777" w:rsidTr="0099267D">
        <w:trPr>
          <w:trHeight w:val="384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DCDFC" w14:textId="77777777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47D6" w14:textId="05695700" w:rsidR="00327407" w:rsidRPr="00853D08" w:rsidRDefault="00853D08" w:rsidP="00B33358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(I9) </w:t>
            </w:r>
            <w:r w:rsidR="00327407" w:rsidRPr="00853D08">
              <w:t>40X5 LİTRE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4D05A" w14:textId="521A8CC6" w:rsidR="00327407" w:rsidRPr="000A0F1D" w:rsidRDefault="00327407" w:rsidP="00B3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F903F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A174F" w14:textId="506B9342" w:rsidR="00327407" w:rsidRPr="000A0F1D" w:rsidRDefault="00327407" w:rsidP="00B333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D3366" w14:textId="12E6F028" w:rsidR="00327407" w:rsidRPr="000A0F1D" w:rsidRDefault="00327407" w:rsidP="00B33358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F903F7">
              <w:t>CAT 15/40 MOTOR YAĞI</w:t>
            </w:r>
          </w:p>
        </w:tc>
      </w:tr>
    </w:tbl>
    <w:p w14:paraId="2D119445" w14:textId="1172CC33" w:rsidR="002C204E" w:rsidRDefault="002C204E" w:rsidP="00B33358"/>
    <w:p w14:paraId="7C107220" w14:textId="1DF73F45" w:rsidR="002C204E" w:rsidRDefault="002C204E" w:rsidP="002C204E"/>
    <w:tbl>
      <w:tblPr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2875"/>
        <w:gridCol w:w="992"/>
        <w:gridCol w:w="1134"/>
        <w:gridCol w:w="3508"/>
      </w:tblGrid>
      <w:tr w:rsidR="002C204E" w:rsidRPr="000A0F1D" w14:paraId="64B5171E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A32E" w14:textId="77777777" w:rsidR="002C204E" w:rsidRPr="000A0F1D" w:rsidRDefault="002C204E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İ10</w:t>
            </w: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  <w:t>)</w:t>
            </w:r>
          </w:p>
        </w:tc>
      </w:tr>
      <w:tr w:rsidR="002C204E" w:rsidRPr="000A0F1D" w14:paraId="71A1A077" w14:textId="77777777" w:rsidTr="0099267D">
        <w:trPr>
          <w:trHeight w:val="351"/>
        </w:trPr>
        <w:tc>
          <w:tcPr>
            <w:tcW w:w="91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4BA09" w14:textId="77777777" w:rsidR="002C204E" w:rsidRPr="000A0F1D" w:rsidRDefault="002C204E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2C204E" w:rsidRPr="000A0F1D" w14:paraId="097DF037" w14:textId="77777777" w:rsidTr="0099267D">
        <w:trPr>
          <w:trHeight w:val="373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A1DD" w14:textId="39F8EE46" w:rsidR="002C204E" w:rsidRPr="000A0F1D" w:rsidRDefault="00AE3C56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.NO</w:t>
            </w:r>
          </w:p>
        </w:tc>
        <w:tc>
          <w:tcPr>
            <w:tcW w:w="2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8503" w14:textId="77777777" w:rsidR="002C204E" w:rsidRPr="000A0F1D" w:rsidRDefault="002C204E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İŞ KALEMİ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82E2" w14:textId="77777777" w:rsidR="002C204E" w:rsidRPr="000A0F1D" w:rsidRDefault="002C204E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tr-TR" w:eastAsia="tr-TR"/>
              </w:rPr>
              <w:t>BİRİMİ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D3D1" w14:textId="77777777" w:rsidR="002C204E" w:rsidRPr="000A0F1D" w:rsidRDefault="002C204E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</w:pPr>
            <w:r w:rsidRPr="000A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tr-TR" w:eastAsia="tr-TR"/>
              </w:rPr>
              <w:t>MALZEME</w:t>
            </w:r>
          </w:p>
        </w:tc>
      </w:tr>
      <w:tr w:rsidR="002C204E" w:rsidRPr="000A0F1D" w14:paraId="770ADA16" w14:textId="77777777" w:rsidTr="0099267D">
        <w:trPr>
          <w:trHeight w:val="373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5280D" w14:textId="77777777" w:rsidR="002C204E" w:rsidRPr="000A0F1D" w:rsidRDefault="002C204E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r-TR" w:eastAsia="tr-TR"/>
              </w:rPr>
            </w:pPr>
            <w:r w:rsidRPr="008F5047">
              <w:rPr>
                <w:b/>
              </w:rPr>
              <w:t>1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E4BCC" w14:textId="45A77E24" w:rsidR="002C204E" w:rsidRPr="00853D08" w:rsidRDefault="00853D08" w:rsidP="0099267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tr-TR" w:eastAsia="tr-TR"/>
              </w:rPr>
            </w:pPr>
            <w:r w:rsidRPr="00853D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r-TR" w:eastAsia="tr-TR"/>
              </w:rPr>
              <w:t xml:space="preserve">(İ10) </w:t>
            </w:r>
            <w:r w:rsidR="002C204E" w:rsidRPr="00853D08">
              <w:t>HİDROLİK YAĞI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991D" w14:textId="77777777" w:rsidR="002C204E" w:rsidRPr="000A0F1D" w:rsidRDefault="002C204E" w:rsidP="0099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7605D3"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4DCBB" w14:textId="77777777" w:rsidR="002C204E" w:rsidRPr="000A0F1D" w:rsidRDefault="002C204E" w:rsidP="0099267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tr-TR" w:eastAsia="tr-TR"/>
              </w:rPr>
            </w:pPr>
            <w:r w:rsidRPr="007605D3">
              <w:t>LİTRE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4BAB1" w14:textId="77777777" w:rsidR="002C204E" w:rsidRPr="000A0F1D" w:rsidRDefault="002C204E" w:rsidP="0099267D">
            <w:pPr>
              <w:spacing w:after="0" w:line="240" w:lineRule="auto"/>
              <w:rPr>
                <w:rFonts w:eastAsia="Times New Roman" w:cs="Calibri"/>
                <w:color w:val="000000"/>
                <w:lang w:val="tr-TR" w:eastAsia="tr-TR"/>
              </w:rPr>
            </w:pPr>
            <w:r w:rsidRPr="007605D3">
              <w:t>CAT W10 HİDROLİK YAĞI</w:t>
            </w:r>
          </w:p>
        </w:tc>
      </w:tr>
    </w:tbl>
    <w:p w14:paraId="31430778" w14:textId="77777777" w:rsidR="00E44EE0" w:rsidRPr="002C204E" w:rsidRDefault="00E44EE0" w:rsidP="002C204E"/>
    <w:sectPr w:rsidR="00E44EE0" w:rsidRPr="002C204E" w:rsidSect="00E44EE0">
      <w:pgSz w:w="12240" w:h="15840"/>
      <w:pgMar w:top="993" w:right="1041" w:bottom="1134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3112F" w14:textId="77777777" w:rsidR="001566D7" w:rsidRDefault="001566D7" w:rsidP="002C204E">
      <w:pPr>
        <w:spacing w:after="0" w:line="240" w:lineRule="auto"/>
      </w:pPr>
      <w:r>
        <w:separator/>
      </w:r>
    </w:p>
  </w:endnote>
  <w:endnote w:type="continuationSeparator" w:id="0">
    <w:p w14:paraId="5DC89FC5" w14:textId="77777777" w:rsidR="001566D7" w:rsidRDefault="001566D7" w:rsidP="002C2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032CF" w14:textId="77777777" w:rsidR="001566D7" w:rsidRDefault="001566D7" w:rsidP="002C204E">
      <w:pPr>
        <w:spacing w:after="0" w:line="240" w:lineRule="auto"/>
      </w:pPr>
      <w:r>
        <w:separator/>
      </w:r>
    </w:p>
  </w:footnote>
  <w:footnote w:type="continuationSeparator" w:id="0">
    <w:p w14:paraId="7BF319DE" w14:textId="77777777" w:rsidR="001566D7" w:rsidRDefault="001566D7" w:rsidP="002C2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810"/>
    <w:rsid w:val="000A0F1D"/>
    <w:rsid w:val="000C7229"/>
    <w:rsid w:val="0015074B"/>
    <w:rsid w:val="001566D7"/>
    <w:rsid w:val="00185425"/>
    <w:rsid w:val="00225DE4"/>
    <w:rsid w:val="00291460"/>
    <w:rsid w:val="0029639D"/>
    <w:rsid w:val="002C204E"/>
    <w:rsid w:val="00324288"/>
    <w:rsid w:val="00326F90"/>
    <w:rsid w:val="00327407"/>
    <w:rsid w:val="003C3240"/>
    <w:rsid w:val="00410E93"/>
    <w:rsid w:val="005B626D"/>
    <w:rsid w:val="00750868"/>
    <w:rsid w:val="00774DEB"/>
    <w:rsid w:val="007D5E6A"/>
    <w:rsid w:val="00853D08"/>
    <w:rsid w:val="008F187D"/>
    <w:rsid w:val="008F5047"/>
    <w:rsid w:val="009677BD"/>
    <w:rsid w:val="009B7E66"/>
    <w:rsid w:val="009D6153"/>
    <w:rsid w:val="00AA1D8D"/>
    <w:rsid w:val="00AE3C56"/>
    <w:rsid w:val="00B21ABA"/>
    <w:rsid w:val="00B33358"/>
    <w:rsid w:val="00B47730"/>
    <w:rsid w:val="00CB0664"/>
    <w:rsid w:val="00D236A1"/>
    <w:rsid w:val="00D908D6"/>
    <w:rsid w:val="00E02861"/>
    <w:rsid w:val="00E44EE0"/>
    <w:rsid w:val="00E83BA3"/>
    <w:rsid w:val="00EC041E"/>
    <w:rsid w:val="00F47C0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2F31A"/>
  <w14:defaultImageDpi w14:val="300"/>
  <w15:docId w15:val="{D4163D7A-1AE5-41C9-9927-30AE7653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04E"/>
    <w:rPr>
      <w:rFonts w:ascii="Calibri" w:hAnsi="Calibri"/>
    </w:rPr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3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D909A9-F708-426D-BC67-DECF3FB5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1288</Words>
  <Characters>7342</Characters>
  <Application>Microsoft Office Word</Application>
  <DocSecurity>0</DocSecurity>
  <Lines>61</Lines>
  <Paragraphs>17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AFYON</cp:lastModifiedBy>
  <cp:revision>24</cp:revision>
  <cp:lastPrinted>2026-01-13T12:28:00Z</cp:lastPrinted>
  <dcterms:created xsi:type="dcterms:W3CDTF">2026-01-19T07:18:00Z</dcterms:created>
  <dcterms:modified xsi:type="dcterms:W3CDTF">2026-01-22T13:24:00Z</dcterms:modified>
  <cp:category/>
</cp:coreProperties>
</file>